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2AA507" w14:textId="4CCC62F8" w:rsidR="005F0363" w:rsidRDefault="005F0363" w:rsidP="005F0363">
      <w:pPr>
        <w:pStyle w:val="Tytu"/>
        <w:jc w:val="center"/>
      </w:pPr>
      <w:r>
        <w:t>WNIOSEK APLIKACYJNY</w:t>
      </w:r>
    </w:p>
    <w:p w14:paraId="04C948BB" w14:textId="7BA78873" w:rsidR="001F358C" w:rsidRPr="00EB3C0A" w:rsidRDefault="007723E1" w:rsidP="005F0363">
      <w:pPr>
        <w:pStyle w:val="Tytu"/>
        <w:jc w:val="center"/>
        <w:rPr>
          <w:sz w:val="32"/>
          <w:szCs w:val="32"/>
        </w:rPr>
      </w:pPr>
      <w:r w:rsidRPr="00EB3C0A">
        <w:rPr>
          <w:sz w:val="32"/>
          <w:szCs w:val="32"/>
        </w:rPr>
        <w:t>nabór nr 1</w:t>
      </w:r>
      <w:r w:rsidR="00F07337">
        <w:rPr>
          <w:sz w:val="32"/>
          <w:szCs w:val="32"/>
        </w:rPr>
        <w:t>/</w:t>
      </w:r>
      <w:r w:rsidRPr="00EB3C0A">
        <w:rPr>
          <w:sz w:val="32"/>
          <w:szCs w:val="32"/>
        </w:rPr>
        <w:t>2025</w:t>
      </w:r>
    </w:p>
    <w:p w14:paraId="07BA2C33" w14:textId="77777777" w:rsidR="005F0363" w:rsidRPr="005F0363" w:rsidRDefault="005F0363" w:rsidP="005F0363">
      <w:pPr>
        <w:pStyle w:val="Nagwek1"/>
        <w:spacing w:before="0"/>
        <w:jc w:val="center"/>
        <w:rPr>
          <w:b w:val="0"/>
          <w:color w:val="244061" w:themeColor="accent1" w:themeShade="80"/>
        </w:rPr>
      </w:pPr>
      <w:r w:rsidRPr="005F0363">
        <w:rPr>
          <w:b w:val="0"/>
          <w:color w:val="244061" w:themeColor="accent1" w:themeShade="80"/>
        </w:rPr>
        <w:t xml:space="preserve">W RAMACH PROGRAMU INKUBACYJNEGO WSPIERAJĄCEGO PRZEDSIĘBIORSTWA Z WOJEWÓDZTWA MAŁOPOLSKIEGO NA WCZESNYM ETAPIE ROZWOJU </w:t>
      </w:r>
    </w:p>
    <w:p w14:paraId="26E3DD9D" w14:textId="77777777" w:rsidR="005F0363" w:rsidRPr="005F0363" w:rsidRDefault="005F0363" w:rsidP="005F0363">
      <w:pPr>
        <w:pStyle w:val="Nagwek1"/>
        <w:spacing w:before="0"/>
        <w:jc w:val="center"/>
        <w:rPr>
          <w:b w:val="0"/>
          <w:color w:val="244061" w:themeColor="accent1" w:themeShade="80"/>
        </w:rPr>
      </w:pPr>
      <w:r w:rsidRPr="005F0363">
        <w:rPr>
          <w:b w:val="0"/>
          <w:color w:val="244061" w:themeColor="accent1" w:themeShade="80"/>
        </w:rPr>
        <w:t>w ramach PROJEKTU pt. „</w:t>
      </w:r>
      <w:r w:rsidRPr="005F0363">
        <w:rPr>
          <w:color w:val="244061" w:themeColor="accent1" w:themeShade="80"/>
        </w:rPr>
        <w:t>Program inkubacyjny wspierający przedsiębiorstwa z województwa małopolskiego na wczesnym etapie rozwoju</w:t>
      </w:r>
      <w:r w:rsidRPr="005F0363">
        <w:rPr>
          <w:b w:val="0"/>
          <w:color w:val="244061" w:themeColor="accent1" w:themeShade="80"/>
        </w:rPr>
        <w:t xml:space="preserve">” </w:t>
      </w:r>
    </w:p>
    <w:p w14:paraId="6301B52C" w14:textId="7FD198E7" w:rsidR="005F0363" w:rsidRPr="005F0363" w:rsidRDefault="005F0363" w:rsidP="005F0363">
      <w:pPr>
        <w:pStyle w:val="Nagwek1"/>
        <w:spacing w:before="0"/>
        <w:jc w:val="center"/>
        <w:rPr>
          <w:b w:val="0"/>
          <w:color w:val="244061" w:themeColor="accent1" w:themeShade="80"/>
        </w:rPr>
      </w:pPr>
      <w:r w:rsidRPr="005F0363">
        <w:rPr>
          <w:b w:val="0"/>
          <w:color w:val="244061" w:themeColor="accent1" w:themeShade="80"/>
        </w:rPr>
        <w:t>dofinansowany ze środków Europejskiego Funduszu Rozwoju Regionalnego w ramach Priorytetu: „Fundusze europejskie dla badań i rozwoju oraz przedsiębiorczości”, Działanie 1.13 Wsparcie dla firm we wczesnej fazie rozwoju, Typ A. programy rozwojowe dla startupów, Fundusze Europejskie dla Małopolski 2021-2027</w:t>
      </w:r>
    </w:p>
    <w:p w14:paraId="53BAEB3B" w14:textId="77777777" w:rsidR="005F0363" w:rsidRPr="005F0363" w:rsidRDefault="005F0363" w:rsidP="005F0363">
      <w:pPr>
        <w:jc w:val="center"/>
      </w:pPr>
    </w:p>
    <w:p w14:paraId="7F3C2F1B" w14:textId="78597C86" w:rsidR="00670662" w:rsidRDefault="005F0363" w:rsidP="00670662">
      <w:pPr>
        <w:pStyle w:val="Nagwek1"/>
        <w:rPr>
          <w:sz w:val="32"/>
          <w:szCs w:val="32"/>
        </w:rPr>
      </w:pPr>
      <w:r>
        <w:rPr>
          <w:sz w:val="32"/>
          <w:szCs w:val="32"/>
        </w:rPr>
        <w:t>I. DANE</w:t>
      </w:r>
      <w:r w:rsidR="00670662">
        <w:rPr>
          <w:sz w:val="32"/>
          <w:szCs w:val="32"/>
        </w:rPr>
        <w:t xml:space="preserve"> O</w:t>
      </w:r>
      <w:r>
        <w:rPr>
          <w:sz w:val="32"/>
          <w:szCs w:val="32"/>
        </w:rPr>
        <w:t xml:space="preserve"> WNIOSKODAWCY</w:t>
      </w:r>
    </w:p>
    <w:p w14:paraId="1C0B1426" w14:textId="77777777" w:rsidR="00670662" w:rsidRPr="00670662" w:rsidRDefault="00670662" w:rsidP="00670662"/>
    <w:p w14:paraId="7A25E95F" w14:textId="2F5AA6FA" w:rsidR="00E175F1" w:rsidRPr="00670662" w:rsidRDefault="00727E88" w:rsidP="00A0364E">
      <w:pPr>
        <w:spacing w:line="360" w:lineRule="auto"/>
        <w:rPr>
          <w:b/>
          <w:bCs/>
          <w:sz w:val="24"/>
          <w:szCs w:val="24"/>
        </w:rPr>
      </w:pPr>
      <w:r w:rsidRPr="00E175F1">
        <w:rPr>
          <w:b/>
          <w:bCs/>
          <w:sz w:val="24"/>
          <w:szCs w:val="24"/>
        </w:rPr>
        <w:t>1. Nazwa</w:t>
      </w:r>
      <w:r w:rsidR="00E175F1" w:rsidRPr="00E175F1">
        <w:rPr>
          <w:b/>
          <w:bCs/>
          <w:sz w:val="24"/>
          <w:szCs w:val="24"/>
        </w:rPr>
        <w:t>:</w:t>
      </w:r>
      <w:r w:rsidR="00670662">
        <w:rPr>
          <w:b/>
          <w:bCs/>
          <w:sz w:val="24"/>
          <w:szCs w:val="24"/>
        </w:rPr>
        <w:t xml:space="preserve"> </w:t>
      </w:r>
      <w:r w:rsidR="00E175F1">
        <w:t>…………………………………………………………………………………………………..</w:t>
      </w:r>
    </w:p>
    <w:p w14:paraId="6AD2284F" w14:textId="77777777" w:rsidR="001F358C" w:rsidRPr="00E175F1" w:rsidRDefault="00727E88" w:rsidP="00A0364E">
      <w:pPr>
        <w:spacing w:line="360" w:lineRule="auto"/>
        <w:rPr>
          <w:b/>
          <w:bCs/>
        </w:rPr>
      </w:pPr>
      <w:r w:rsidRPr="00E175F1">
        <w:rPr>
          <w:b/>
          <w:bCs/>
        </w:rPr>
        <w:t>2. Forma prawna</w:t>
      </w:r>
    </w:p>
    <w:p w14:paraId="3A05ECC2" w14:textId="71B72365" w:rsidR="005F42FB" w:rsidRPr="00E175F1" w:rsidRDefault="005F42FB" w:rsidP="00A0364E">
      <w:pPr>
        <w:spacing w:line="360" w:lineRule="auto"/>
        <w:rPr>
          <w:sz w:val="24"/>
          <w:szCs w:val="24"/>
        </w:rPr>
      </w:pPr>
      <w:r w:rsidRPr="00E175F1">
        <w:rPr>
          <w:sz w:val="24"/>
          <w:szCs w:val="24"/>
        </w:rPr>
        <w:t>▢ osoba fizyczna prowadząca działalność gospodarczą</w:t>
      </w:r>
      <w:r w:rsidRPr="00E175F1">
        <w:rPr>
          <w:sz w:val="24"/>
          <w:szCs w:val="24"/>
        </w:rPr>
        <w:br/>
        <w:t>▢ spółka cywilna</w:t>
      </w:r>
      <w:r w:rsidRPr="00E175F1">
        <w:rPr>
          <w:sz w:val="24"/>
          <w:szCs w:val="24"/>
        </w:rPr>
        <w:br/>
        <w:t>▢ spółka z ograniczoną odpowiedzialnością</w:t>
      </w:r>
      <w:r w:rsidRPr="00E175F1">
        <w:rPr>
          <w:sz w:val="24"/>
          <w:szCs w:val="24"/>
        </w:rPr>
        <w:br/>
        <w:t>▢ spółka akcyjna</w:t>
      </w:r>
      <w:r w:rsidRPr="00E175F1">
        <w:rPr>
          <w:sz w:val="24"/>
          <w:szCs w:val="24"/>
        </w:rPr>
        <w:br/>
        <w:t>▢ inna (proszę podać): .........</w:t>
      </w:r>
      <w:r w:rsidR="00E175F1" w:rsidRPr="00E175F1">
        <w:rPr>
          <w:sz w:val="24"/>
          <w:szCs w:val="24"/>
        </w:rPr>
        <w:t>....................</w:t>
      </w:r>
      <w:r w:rsidRPr="00E175F1">
        <w:rPr>
          <w:sz w:val="24"/>
          <w:szCs w:val="24"/>
        </w:rPr>
        <w:t>......</w:t>
      </w:r>
    </w:p>
    <w:p w14:paraId="1B615CF5" w14:textId="24DED7C0" w:rsidR="001F358C" w:rsidRPr="00E175F1" w:rsidRDefault="00727E88" w:rsidP="00E372F6">
      <w:pPr>
        <w:spacing w:line="360" w:lineRule="auto"/>
        <w:jc w:val="both"/>
        <w:rPr>
          <w:b/>
          <w:bCs/>
          <w:sz w:val="24"/>
          <w:szCs w:val="24"/>
        </w:rPr>
      </w:pPr>
      <w:r w:rsidRPr="00E175F1">
        <w:rPr>
          <w:b/>
          <w:bCs/>
          <w:sz w:val="24"/>
          <w:szCs w:val="24"/>
        </w:rPr>
        <w:t xml:space="preserve">3. Adres siedziby </w:t>
      </w:r>
      <w:r w:rsidR="00B02A3E">
        <w:rPr>
          <w:b/>
          <w:bCs/>
          <w:sz w:val="24"/>
          <w:szCs w:val="24"/>
        </w:rPr>
        <w:t xml:space="preserve">lub w przypadku osoby fizycznej </w:t>
      </w:r>
      <w:r w:rsidR="00B02A3E" w:rsidRPr="00B02A3E">
        <w:rPr>
          <w:b/>
          <w:bCs/>
          <w:sz w:val="24"/>
          <w:szCs w:val="24"/>
        </w:rPr>
        <w:t>prowadzącej działalność gospodarczą główne</w:t>
      </w:r>
      <w:r w:rsidR="00B02A3E">
        <w:rPr>
          <w:b/>
          <w:bCs/>
          <w:sz w:val="24"/>
          <w:szCs w:val="24"/>
        </w:rPr>
        <w:t xml:space="preserve"> </w:t>
      </w:r>
      <w:r w:rsidR="00B02A3E" w:rsidRPr="00B02A3E">
        <w:rPr>
          <w:b/>
          <w:bCs/>
          <w:sz w:val="24"/>
          <w:szCs w:val="24"/>
        </w:rPr>
        <w:t>miejsce prowadzenia działalnoś</w:t>
      </w:r>
      <w:r w:rsidR="00B02A3E">
        <w:rPr>
          <w:b/>
          <w:bCs/>
          <w:sz w:val="24"/>
          <w:szCs w:val="24"/>
        </w:rPr>
        <w:t>ci</w:t>
      </w:r>
      <w:r w:rsidR="00B02A3E" w:rsidRPr="00B02A3E">
        <w:rPr>
          <w:b/>
          <w:bCs/>
          <w:sz w:val="24"/>
          <w:szCs w:val="24"/>
        </w:rPr>
        <w:t xml:space="preserve"> </w:t>
      </w:r>
      <w:r w:rsidRPr="00E175F1">
        <w:rPr>
          <w:b/>
          <w:bCs/>
          <w:sz w:val="24"/>
          <w:szCs w:val="24"/>
        </w:rPr>
        <w:t>(miejscowość</w:t>
      </w:r>
      <w:r w:rsidR="00670662">
        <w:rPr>
          <w:b/>
          <w:bCs/>
          <w:sz w:val="24"/>
          <w:szCs w:val="24"/>
        </w:rPr>
        <w:t>, kod pocztowy, ulica, numer budynku, numer lokalu</w:t>
      </w:r>
      <w:r w:rsidRPr="00E175F1">
        <w:rPr>
          <w:b/>
          <w:bCs/>
          <w:sz w:val="24"/>
          <w:szCs w:val="24"/>
        </w:rPr>
        <w:t>)</w:t>
      </w:r>
    </w:p>
    <w:p w14:paraId="02C14823" w14:textId="4014E02C" w:rsidR="00F01DB0" w:rsidRDefault="00F01DB0" w:rsidP="00F01DB0">
      <w:pPr>
        <w:tabs>
          <w:tab w:val="left" w:pos="5670"/>
          <w:tab w:val="left" w:pos="5812"/>
        </w:tabs>
        <w:spacing w:line="360" w:lineRule="auto"/>
      </w:pPr>
      <w:r>
        <w:lastRenderedPageBreak/>
        <w:t>Miejscowość:</w:t>
      </w:r>
      <w:r w:rsidRPr="00F01DB0">
        <w:t xml:space="preserve"> </w:t>
      </w:r>
      <w:r>
        <w:t>………………………………………………………………………</w:t>
      </w:r>
    </w:p>
    <w:p w14:paraId="5A707D3B" w14:textId="3B9A1AF7" w:rsidR="00F01DB0" w:rsidRDefault="00F01DB0" w:rsidP="00F01DB0">
      <w:pPr>
        <w:tabs>
          <w:tab w:val="left" w:pos="5812"/>
        </w:tabs>
        <w:spacing w:line="360" w:lineRule="auto"/>
      </w:pPr>
      <w:r>
        <w:t>Kod pocztowy:</w:t>
      </w:r>
      <w:r w:rsidRPr="00F01DB0">
        <w:t xml:space="preserve"> </w:t>
      </w:r>
      <w:r>
        <w:t>……………………………………………………………………</w:t>
      </w:r>
    </w:p>
    <w:p w14:paraId="60305171" w14:textId="743D926F" w:rsidR="00F01DB0" w:rsidRDefault="00F01DB0" w:rsidP="00A0364E">
      <w:pPr>
        <w:spacing w:line="360" w:lineRule="auto"/>
      </w:pPr>
      <w:r>
        <w:t>Ulica: ……………………………………………………………………….…………</w:t>
      </w:r>
    </w:p>
    <w:p w14:paraId="4EE8F38D" w14:textId="49C813B8" w:rsidR="00F01DB0" w:rsidRDefault="00F01DB0" w:rsidP="00A0364E">
      <w:pPr>
        <w:spacing w:line="360" w:lineRule="auto"/>
      </w:pPr>
      <w:r>
        <w:t>Numer budynku:</w:t>
      </w:r>
      <w:r w:rsidRPr="00F01DB0">
        <w:t xml:space="preserve"> </w:t>
      </w:r>
      <w:r>
        <w:t>…………………………………………………………………</w:t>
      </w:r>
    </w:p>
    <w:p w14:paraId="3AC990AE" w14:textId="2065F33C" w:rsidR="00E175F1" w:rsidRPr="00EB3C0A" w:rsidRDefault="00F01DB0" w:rsidP="00F01DB0">
      <w:pPr>
        <w:tabs>
          <w:tab w:val="left" w:pos="5812"/>
        </w:tabs>
        <w:spacing w:line="360" w:lineRule="auto"/>
      </w:pPr>
      <w:r>
        <w:t>Numer lokalu: ……………………………………………………………………..</w:t>
      </w:r>
    </w:p>
    <w:p w14:paraId="0137D908" w14:textId="66B9E4FE" w:rsidR="001F358C" w:rsidRPr="00E175F1" w:rsidRDefault="00727E88" w:rsidP="00A0364E">
      <w:pPr>
        <w:spacing w:line="360" w:lineRule="auto"/>
        <w:rPr>
          <w:sz w:val="24"/>
          <w:szCs w:val="24"/>
        </w:rPr>
      </w:pPr>
      <w:r w:rsidRPr="00E175F1">
        <w:rPr>
          <w:b/>
          <w:bCs/>
          <w:sz w:val="24"/>
          <w:szCs w:val="24"/>
        </w:rPr>
        <w:t>4.  REGON</w:t>
      </w:r>
      <w:r w:rsidR="00E175F1" w:rsidRPr="00E175F1">
        <w:rPr>
          <w:sz w:val="24"/>
          <w:szCs w:val="24"/>
        </w:rPr>
        <w:t>:………………………………………………………</w:t>
      </w:r>
      <w:r w:rsidR="00E175F1">
        <w:rPr>
          <w:sz w:val="24"/>
          <w:szCs w:val="24"/>
        </w:rPr>
        <w:t>.</w:t>
      </w:r>
      <w:r w:rsidR="00F01DB0">
        <w:rPr>
          <w:sz w:val="24"/>
          <w:szCs w:val="24"/>
        </w:rPr>
        <w:t>…………..</w:t>
      </w:r>
    </w:p>
    <w:p w14:paraId="568DB9F5" w14:textId="514A1EF5" w:rsidR="001F358C" w:rsidRPr="00670662" w:rsidRDefault="00670662" w:rsidP="00F01DB0">
      <w:pPr>
        <w:tabs>
          <w:tab w:val="left" w:pos="5812"/>
        </w:tabs>
        <w:spacing w:line="360" w:lineRule="auto"/>
      </w:pPr>
      <w:r w:rsidRPr="00670662">
        <w:rPr>
          <w:b/>
          <w:bCs/>
          <w:sz w:val="24"/>
          <w:szCs w:val="24"/>
        </w:rPr>
        <w:t>5. Numer</w:t>
      </w:r>
      <w:r w:rsidR="001A209D" w:rsidRPr="00670662">
        <w:rPr>
          <w:b/>
          <w:bCs/>
          <w:sz w:val="24"/>
          <w:szCs w:val="24"/>
        </w:rPr>
        <w:t xml:space="preserve"> NIP</w:t>
      </w:r>
      <w:r w:rsidR="00E175F1" w:rsidRPr="00670662">
        <w:t>:</w:t>
      </w:r>
      <w:r w:rsidRPr="00670662">
        <w:t xml:space="preserve"> </w:t>
      </w:r>
      <w:r w:rsidR="00F01DB0">
        <w:t>………………………………………………………………….</w:t>
      </w:r>
    </w:p>
    <w:p w14:paraId="1BB7E7E6" w14:textId="17774FC3" w:rsidR="00670662" w:rsidRPr="00670662" w:rsidRDefault="00670662" w:rsidP="00A0364E">
      <w:pPr>
        <w:spacing w:line="360" w:lineRule="auto"/>
        <w:rPr>
          <w:b/>
          <w:sz w:val="24"/>
          <w:szCs w:val="24"/>
        </w:rPr>
      </w:pPr>
      <w:r w:rsidRPr="00670662">
        <w:rPr>
          <w:b/>
          <w:sz w:val="24"/>
          <w:szCs w:val="24"/>
        </w:rPr>
        <w:t>6. Numer KRS (jeśli dotyczy):</w:t>
      </w:r>
      <w:r w:rsidRPr="00670662">
        <w:rPr>
          <w:sz w:val="24"/>
          <w:szCs w:val="24"/>
        </w:rPr>
        <w:t xml:space="preserve"> ……………………………………..</w:t>
      </w:r>
    </w:p>
    <w:p w14:paraId="1623D2BC" w14:textId="54C7AE2C" w:rsidR="001F358C" w:rsidRPr="00E175F1" w:rsidRDefault="00670662" w:rsidP="00E372F6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727E88" w:rsidRPr="00E175F1">
        <w:rPr>
          <w:b/>
          <w:bCs/>
          <w:sz w:val="24"/>
          <w:szCs w:val="24"/>
        </w:rPr>
        <w:t xml:space="preserve">. </w:t>
      </w:r>
      <w:r w:rsidR="005F42FB" w:rsidRPr="00E175F1">
        <w:rPr>
          <w:b/>
          <w:bCs/>
          <w:sz w:val="24"/>
          <w:szCs w:val="24"/>
        </w:rPr>
        <w:t>Data rozpoczęcia działalności gospodarczej (zgodnie z wpisem w CEIDG lub KRS)</w:t>
      </w:r>
    </w:p>
    <w:p w14:paraId="2960B9DF" w14:textId="10A31FD0" w:rsidR="00E175F1" w:rsidRPr="00EB3C0A" w:rsidRDefault="00E175F1" w:rsidP="00A0364E">
      <w:pPr>
        <w:spacing w:line="360" w:lineRule="auto"/>
      </w:pPr>
      <w:r>
        <w:t>……………………………………………………………………….………………………</w:t>
      </w:r>
      <w:r w:rsidR="00670662">
        <w:t>……….</w:t>
      </w:r>
    </w:p>
    <w:p w14:paraId="7758365C" w14:textId="2DD5C32B" w:rsidR="001F358C" w:rsidRPr="00670662" w:rsidRDefault="00670662" w:rsidP="00A0364E">
      <w:pPr>
        <w:spacing w:line="360" w:lineRule="auto"/>
        <w:rPr>
          <w:sz w:val="24"/>
          <w:szCs w:val="24"/>
        </w:rPr>
      </w:pPr>
      <w:r w:rsidRPr="00670662">
        <w:rPr>
          <w:b/>
          <w:bCs/>
          <w:sz w:val="24"/>
          <w:szCs w:val="24"/>
        </w:rPr>
        <w:t>8</w:t>
      </w:r>
      <w:r w:rsidR="00727E88" w:rsidRPr="00670662">
        <w:rPr>
          <w:b/>
          <w:bCs/>
          <w:sz w:val="24"/>
          <w:szCs w:val="24"/>
        </w:rPr>
        <w:t>. W</w:t>
      </w:r>
      <w:r w:rsidR="00011382">
        <w:rPr>
          <w:b/>
          <w:bCs/>
          <w:sz w:val="24"/>
          <w:szCs w:val="24"/>
        </w:rPr>
        <w:t>ielkość przedsiębiorstwa (mikro/</w:t>
      </w:r>
      <w:r w:rsidR="00727E88" w:rsidRPr="00670662">
        <w:rPr>
          <w:b/>
          <w:bCs/>
          <w:sz w:val="24"/>
          <w:szCs w:val="24"/>
        </w:rPr>
        <w:t>małe)</w:t>
      </w:r>
      <w:r w:rsidR="00B02A3E">
        <w:rPr>
          <w:rStyle w:val="Odwoanieprzypisudolnego"/>
          <w:b/>
          <w:bCs/>
          <w:sz w:val="24"/>
          <w:szCs w:val="24"/>
        </w:rPr>
        <w:footnoteReference w:id="1"/>
      </w:r>
      <w:r w:rsidR="00E175F1" w:rsidRPr="00670662">
        <w:rPr>
          <w:b/>
          <w:bCs/>
          <w:sz w:val="24"/>
          <w:szCs w:val="24"/>
        </w:rPr>
        <w:t>:</w:t>
      </w:r>
      <w:r w:rsidR="00E175F1" w:rsidRPr="00670662">
        <w:rPr>
          <w:sz w:val="24"/>
          <w:szCs w:val="24"/>
        </w:rPr>
        <w:t xml:space="preserve"> ……….……………</w:t>
      </w:r>
    </w:p>
    <w:p w14:paraId="07D4051F" w14:textId="2ECDB3DA" w:rsidR="001F358C" w:rsidRPr="00EB3C0A" w:rsidRDefault="00727E88" w:rsidP="00A0364E">
      <w:pPr>
        <w:spacing w:line="360" w:lineRule="auto"/>
      </w:pPr>
      <w:r w:rsidRPr="00E175F1">
        <w:rPr>
          <w:b/>
          <w:bCs/>
          <w:sz w:val="24"/>
          <w:szCs w:val="24"/>
        </w:rPr>
        <w:t xml:space="preserve">9. Strona </w:t>
      </w:r>
      <w:r w:rsidR="00670662">
        <w:rPr>
          <w:b/>
          <w:bCs/>
          <w:sz w:val="24"/>
          <w:szCs w:val="24"/>
        </w:rPr>
        <w:t xml:space="preserve">www </w:t>
      </w:r>
      <w:r w:rsidR="007723E1" w:rsidRPr="00E175F1">
        <w:rPr>
          <w:b/>
          <w:bCs/>
          <w:sz w:val="24"/>
          <w:szCs w:val="24"/>
        </w:rPr>
        <w:t>(jeśli dotyczy)</w:t>
      </w:r>
      <w:r w:rsidR="00E175F1" w:rsidRPr="00E175F1">
        <w:rPr>
          <w:b/>
          <w:bCs/>
          <w:sz w:val="24"/>
          <w:szCs w:val="24"/>
        </w:rPr>
        <w:t>:</w:t>
      </w:r>
      <w:r w:rsidR="00E175F1">
        <w:t xml:space="preserve"> ……………………………………</w:t>
      </w:r>
      <w:r w:rsidR="00670662">
        <w:t>…………….</w:t>
      </w:r>
    </w:p>
    <w:p w14:paraId="6BD51E45" w14:textId="54D107C4" w:rsidR="001F358C" w:rsidRPr="00EB3C0A" w:rsidRDefault="00727E88" w:rsidP="00A0364E">
      <w:pPr>
        <w:spacing w:line="360" w:lineRule="auto"/>
      </w:pPr>
      <w:r w:rsidRPr="00E175F1">
        <w:rPr>
          <w:b/>
          <w:bCs/>
          <w:sz w:val="24"/>
          <w:szCs w:val="24"/>
        </w:rPr>
        <w:t>10. E-mail kontaktowy</w:t>
      </w:r>
      <w:r w:rsidR="00E175F1" w:rsidRPr="00E175F1">
        <w:rPr>
          <w:b/>
          <w:bCs/>
          <w:sz w:val="24"/>
          <w:szCs w:val="24"/>
        </w:rPr>
        <w:t>:</w:t>
      </w:r>
      <w:r w:rsidR="00E175F1">
        <w:t xml:space="preserve"> ………………………………………………………………</w:t>
      </w:r>
    </w:p>
    <w:p w14:paraId="69F73D1E" w14:textId="79812DBF" w:rsidR="001F358C" w:rsidRPr="00EB3C0A" w:rsidRDefault="00727E88" w:rsidP="00A0364E">
      <w:pPr>
        <w:spacing w:line="360" w:lineRule="auto"/>
      </w:pPr>
      <w:r w:rsidRPr="00E175F1">
        <w:rPr>
          <w:b/>
          <w:bCs/>
          <w:sz w:val="24"/>
          <w:szCs w:val="24"/>
        </w:rPr>
        <w:t>11. Telefon kontaktowy</w:t>
      </w:r>
      <w:r w:rsidR="00E175F1" w:rsidRPr="00E175F1">
        <w:rPr>
          <w:b/>
          <w:bCs/>
          <w:sz w:val="24"/>
          <w:szCs w:val="24"/>
        </w:rPr>
        <w:t>:</w:t>
      </w:r>
      <w:r w:rsidR="00E175F1">
        <w:t xml:space="preserve"> …………………………………………………………...</w:t>
      </w:r>
    </w:p>
    <w:p w14:paraId="18E61D8C" w14:textId="482CA06D" w:rsidR="00A0364E" w:rsidRPr="00670662" w:rsidRDefault="00727E88" w:rsidP="00670662">
      <w:pPr>
        <w:pStyle w:val="Nagwek1"/>
        <w:spacing w:line="360" w:lineRule="auto"/>
        <w:rPr>
          <w:sz w:val="32"/>
          <w:szCs w:val="32"/>
        </w:rPr>
      </w:pPr>
      <w:r w:rsidRPr="00AE1897">
        <w:rPr>
          <w:sz w:val="32"/>
          <w:szCs w:val="32"/>
        </w:rPr>
        <w:t xml:space="preserve">II. DANE OSOBY </w:t>
      </w:r>
      <w:r w:rsidR="00670662">
        <w:rPr>
          <w:sz w:val="32"/>
          <w:szCs w:val="32"/>
        </w:rPr>
        <w:t>DO KONTAKTU</w:t>
      </w:r>
    </w:p>
    <w:p w14:paraId="4420A524" w14:textId="174FBD2F" w:rsidR="001F358C" w:rsidRPr="00A0364E" w:rsidRDefault="00727E88" w:rsidP="00A0364E">
      <w:pPr>
        <w:spacing w:line="360" w:lineRule="auto"/>
        <w:rPr>
          <w:b/>
          <w:bCs/>
          <w:sz w:val="24"/>
          <w:szCs w:val="24"/>
        </w:rPr>
      </w:pPr>
      <w:r w:rsidRPr="00A0364E">
        <w:rPr>
          <w:b/>
          <w:bCs/>
          <w:sz w:val="24"/>
          <w:szCs w:val="24"/>
        </w:rPr>
        <w:t>1. Imię i nazwisko</w:t>
      </w:r>
      <w:r w:rsidR="00A0364E">
        <w:rPr>
          <w:b/>
          <w:bCs/>
          <w:sz w:val="24"/>
          <w:szCs w:val="24"/>
        </w:rPr>
        <w:t xml:space="preserve">: </w:t>
      </w:r>
      <w:r w:rsidR="00A0364E" w:rsidRPr="00A0364E">
        <w:rPr>
          <w:sz w:val="24"/>
          <w:szCs w:val="24"/>
        </w:rPr>
        <w:t>………………………………………</w:t>
      </w:r>
      <w:r w:rsidR="00A0364E">
        <w:rPr>
          <w:sz w:val="24"/>
          <w:szCs w:val="24"/>
        </w:rPr>
        <w:t>.</w:t>
      </w:r>
      <w:r w:rsidR="00A0364E" w:rsidRPr="00A0364E">
        <w:rPr>
          <w:sz w:val="24"/>
          <w:szCs w:val="24"/>
        </w:rPr>
        <w:t>………….…………</w:t>
      </w:r>
      <w:r w:rsidR="00670662">
        <w:rPr>
          <w:sz w:val="24"/>
          <w:szCs w:val="24"/>
        </w:rPr>
        <w:t>…</w:t>
      </w:r>
      <w:r w:rsidR="00A0364E" w:rsidRPr="00A0364E">
        <w:rPr>
          <w:sz w:val="24"/>
          <w:szCs w:val="24"/>
        </w:rPr>
        <w:t xml:space="preserve">    </w:t>
      </w:r>
      <w:r w:rsidR="00A0364E">
        <w:rPr>
          <w:b/>
          <w:bCs/>
          <w:sz w:val="24"/>
          <w:szCs w:val="24"/>
        </w:rPr>
        <w:t xml:space="preserve">      </w:t>
      </w:r>
    </w:p>
    <w:p w14:paraId="336C1F6F" w14:textId="46737094" w:rsidR="001F358C" w:rsidRPr="00A0364E" w:rsidRDefault="00727E88" w:rsidP="00A0364E">
      <w:pPr>
        <w:spacing w:line="360" w:lineRule="auto"/>
        <w:rPr>
          <w:b/>
          <w:bCs/>
          <w:sz w:val="24"/>
          <w:szCs w:val="24"/>
        </w:rPr>
      </w:pPr>
      <w:r w:rsidRPr="00A0364E">
        <w:rPr>
          <w:b/>
          <w:bCs/>
          <w:sz w:val="24"/>
          <w:szCs w:val="24"/>
        </w:rPr>
        <w:t>2. Stanowisko</w:t>
      </w:r>
      <w:r w:rsidR="00A0364E">
        <w:rPr>
          <w:b/>
          <w:bCs/>
          <w:sz w:val="24"/>
          <w:szCs w:val="24"/>
        </w:rPr>
        <w:t xml:space="preserve">: </w:t>
      </w:r>
      <w:r w:rsidR="00A0364E" w:rsidRPr="00A0364E">
        <w:rPr>
          <w:sz w:val="24"/>
          <w:szCs w:val="24"/>
        </w:rPr>
        <w:t>……………………………………………………………………….</w:t>
      </w:r>
    </w:p>
    <w:p w14:paraId="55FEB87E" w14:textId="4A90E179" w:rsidR="001F358C" w:rsidRPr="00A0364E" w:rsidRDefault="00670662" w:rsidP="00A0364E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Numer t</w:t>
      </w:r>
      <w:r w:rsidR="00727E88" w:rsidRPr="00A0364E">
        <w:rPr>
          <w:b/>
          <w:bCs/>
          <w:sz w:val="24"/>
          <w:szCs w:val="24"/>
        </w:rPr>
        <w:t>elefon</w:t>
      </w:r>
      <w:r>
        <w:rPr>
          <w:b/>
          <w:bCs/>
          <w:sz w:val="24"/>
          <w:szCs w:val="24"/>
        </w:rPr>
        <w:t>u</w:t>
      </w:r>
      <w:r w:rsidR="00A0364E">
        <w:rPr>
          <w:b/>
          <w:bCs/>
          <w:sz w:val="24"/>
          <w:szCs w:val="24"/>
        </w:rPr>
        <w:t xml:space="preserve">: </w:t>
      </w:r>
      <w:r>
        <w:rPr>
          <w:sz w:val="24"/>
          <w:szCs w:val="24"/>
        </w:rPr>
        <w:t>………………………………………………………………..</w:t>
      </w:r>
    </w:p>
    <w:p w14:paraId="27F8AB71" w14:textId="570E7FDD" w:rsidR="001F358C" w:rsidRPr="00A0364E" w:rsidRDefault="00727E88" w:rsidP="00A0364E">
      <w:pPr>
        <w:spacing w:line="360" w:lineRule="auto"/>
        <w:rPr>
          <w:b/>
          <w:bCs/>
          <w:sz w:val="24"/>
          <w:szCs w:val="24"/>
        </w:rPr>
      </w:pPr>
      <w:r w:rsidRPr="00A0364E">
        <w:rPr>
          <w:b/>
          <w:bCs/>
          <w:sz w:val="24"/>
          <w:szCs w:val="24"/>
        </w:rPr>
        <w:lastRenderedPageBreak/>
        <w:t>4. E-mail</w:t>
      </w:r>
      <w:r w:rsidR="00A0364E">
        <w:rPr>
          <w:b/>
          <w:bCs/>
          <w:sz w:val="24"/>
          <w:szCs w:val="24"/>
        </w:rPr>
        <w:t xml:space="preserve">: </w:t>
      </w:r>
      <w:r w:rsidR="00A0364E" w:rsidRPr="00A0364E">
        <w:rPr>
          <w:sz w:val="24"/>
          <w:szCs w:val="24"/>
        </w:rPr>
        <w:t>…………………………………………………………</w:t>
      </w:r>
      <w:r w:rsidR="00A0364E">
        <w:rPr>
          <w:sz w:val="24"/>
          <w:szCs w:val="24"/>
        </w:rPr>
        <w:t>…</w:t>
      </w:r>
      <w:r w:rsidR="00A0364E" w:rsidRPr="00A0364E">
        <w:rPr>
          <w:sz w:val="24"/>
          <w:szCs w:val="24"/>
        </w:rPr>
        <w:t>………………….</w:t>
      </w:r>
    </w:p>
    <w:p w14:paraId="09D5D696" w14:textId="56DC8079" w:rsidR="001F358C" w:rsidRPr="00AE1897" w:rsidRDefault="00727E88" w:rsidP="00A0364E">
      <w:pPr>
        <w:pStyle w:val="Nagwek1"/>
        <w:spacing w:line="360" w:lineRule="auto"/>
        <w:rPr>
          <w:sz w:val="32"/>
          <w:szCs w:val="32"/>
        </w:rPr>
      </w:pPr>
      <w:r w:rsidRPr="00AE1897">
        <w:rPr>
          <w:sz w:val="32"/>
          <w:szCs w:val="32"/>
        </w:rPr>
        <w:t xml:space="preserve">III. INFORMACJE O </w:t>
      </w:r>
      <w:r w:rsidR="00642DC6" w:rsidRPr="00AE1897">
        <w:rPr>
          <w:sz w:val="32"/>
          <w:szCs w:val="32"/>
        </w:rPr>
        <w:t>PROJEKCIE</w:t>
      </w:r>
    </w:p>
    <w:p w14:paraId="6B95E55F" w14:textId="7BAC6C26" w:rsidR="001F358C" w:rsidRPr="00011382" w:rsidRDefault="00727E88" w:rsidP="00A0364E">
      <w:pPr>
        <w:spacing w:line="360" w:lineRule="auto"/>
        <w:rPr>
          <w:bCs/>
          <w:sz w:val="24"/>
          <w:szCs w:val="24"/>
        </w:rPr>
      </w:pPr>
      <w:r w:rsidRPr="00A0364E">
        <w:rPr>
          <w:b/>
          <w:bCs/>
          <w:sz w:val="24"/>
          <w:szCs w:val="24"/>
        </w:rPr>
        <w:t xml:space="preserve">1. Tytuł </w:t>
      </w:r>
      <w:r w:rsidR="00FE5472" w:rsidRPr="00A0364E">
        <w:rPr>
          <w:b/>
          <w:bCs/>
          <w:sz w:val="24"/>
          <w:szCs w:val="24"/>
        </w:rPr>
        <w:t>rozwi</w:t>
      </w:r>
      <w:r w:rsidR="00642DC6" w:rsidRPr="00A0364E">
        <w:rPr>
          <w:b/>
          <w:bCs/>
          <w:sz w:val="24"/>
          <w:szCs w:val="24"/>
        </w:rPr>
        <w:t>ą</w:t>
      </w:r>
      <w:r w:rsidR="00FE5472" w:rsidRPr="00A0364E">
        <w:rPr>
          <w:b/>
          <w:bCs/>
          <w:sz w:val="24"/>
          <w:szCs w:val="24"/>
        </w:rPr>
        <w:t>zania</w:t>
      </w:r>
      <w:r w:rsidR="00011382" w:rsidRPr="00011382">
        <w:rPr>
          <w:bCs/>
          <w:sz w:val="24"/>
          <w:szCs w:val="24"/>
        </w:rPr>
        <w:t>: …………………………………………………..</w:t>
      </w:r>
    </w:p>
    <w:p w14:paraId="632898DE" w14:textId="3A60BEE0" w:rsidR="00FE5472" w:rsidRDefault="00960C8E" w:rsidP="004B5270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Obszar</w:t>
      </w:r>
      <w:r w:rsidR="006B17A7">
        <w:rPr>
          <w:b/>
          <w:bCs/>
          <w:sz w:val="24"/>
          <w:szCs w:val="24"/>
        </w:rPr>
        <w:t>y</w:t>
      </w:r>
      <w:r>
        <w:rPr>
          <w:b/>
          <w:bCs/>
          <w:sz w:val="24"/>
          <w:szCs w:val="24"/>
        </w:rPr>
        <w:t xml:space="preserve"> </w:t>
      </w:r>
      <w:r w:rsidR="006B17A7" w:rsidRPr="006B17A7">
        <w:rPr>
          <w:b/>
          <w:bCs/>
          <w:sz w:val="24"/>
          <w:szCs w:val="24"/>
        </w:rPr>
        <w:t>technologii przemysłu 4.0</w:t>
      </w:r>
      <w:r w:rsidR="006B17A7">
        <w:rPr>
          <w:b/>
          <w:bCs/>
          <w:sz w:val="24"/>
          <w:szCs w:val="24"/>
        </w:rPr>
        <w:t xml:space="preserve"> w</w:t>
      </w:r>
      <w:r w:rsidR="004B5270">
        <w:rPr>
          <w:b/>
          <w:bCs/>
          <w:sz w:val="24"/>
          <w:szCs w:val="24"/>
        </w:rPr>
        <w:t xml:space="preserve"> które wpisuje się rozwiązanie </w:t>
      </w:r>
      <w:r w:rsidR="004B5270" w:rsidRPr="00A0364E">
        <w:rPr>
          <w:b/>
          <w:bCs/>
          <w:sz w:val="24"/>
          <w:szCs w:val="24"/>
        </w:rPr>
        <w:t>(zaznacz i opisz)</w:t>
      </w:r>
      <w:r w:rsidR="004B5270">
        <w:rPr>
          <w:b/>
          <w:bCs/>
          <w:sz w:val="24"/>
          <w:szCs w:val="24"/>
        </w:rPr>
        <w:t>:</w:t>
      </w:r>
    </w:p>
    <w:p w14:paraId="3A2E5B03" w14:textId="77777777" w:rsidR="009D5790" w:rsidRPr="009D5790" w:rsidRDefault="009D5790" w:rsidP="009D5790">
      <w:pPr>
        <w:jc w:val="both"/>
        <w:rPr>
          <w:b/>
          <w:i/>
          <w:color w:val="4F81BD" w:themeColor="accent1"/>
          <w:sz w:val="18"/>
          <w:szCs w:val="18"/>
        </w:rPr>
      </w:pPr>
      <w:r w:rsidRPr="009D5790">
        <w:rPr>
          <w:i/>
          <w:color w:val="4F81BD" w:themeColor="accent1"/>
          <w:sz w:val="18"/>
          <w:szCs w:val="18"/>
        </w:rPr>
        <w:t xml:space="preserve">Ocenie podlega czy zgłoszony przez wnioskodawcę do inkubacji pomysł obejmuje swoim zakresem wsparcie w procesie rozwoju produktu/usługi w obszarze Przemysłu 4.0 zgodnie z definicją zawartą w Regulaminie rekrutacji i Uczestnictwa w projekcie „Program inkubacyjny wspierający przedsiębiorstwa z województwa małopolskiego na wczesnym etapie rozwoju”  </w:t>
      </w:r>
    </w:p>
    <w:p w14:paraId="139BCF56" w14:textId="7791E27C" w:rsidR="00FE5472" w:rsidRPr="00011382" w:rsidRDefault="00727E88" w:rsidP="00A0364E">
      <w:pPr>
        <w:spacing w:line="360" w:lineRule="auto"/>
        <w:rPr>
          <w:bCs/>
          <w:sz w:val="24"/>
          <w:szCs w:val="24"/>
        </w:rPr>
      </w:pPr>
      <w:r w:rsidRPr="00011382">
        <w:rPr>
          <w:rFonts w:ascii="Segoe UI Symbol" w:hAnsi="Segoe UI Symbol" w:cs="Segoe UI Symbol"/>
          <w:bCs/>
          <w:sz w:val="24"/>
          <w:szCs w:val="24"/>
        </w:rPr>
        <w:t>☐</w:t>
      </w:r>
      <w:r w:rsidRPr="00011382">
        <w:rPr>
          <w:bCs/>
          <w:sz w:val="24"/>
          <w:szCs w:val="24"/>
        </w:rPr>
        <w:t xml:space="preserve"> </w:t>
      </w:r>
      <w:r w:rsidR="00310836" w:rsidRPr="00011382">
        <w:rPr>
          <w:bCs/>
          <w:sz w:val="24"/>
          <w:szCs w:val="24"/>
        </w:rPr>
        <w:t xml:space="preserve"> </w:t>
      </w:r>
      <w:r w:rsidR="006B17A7" w:rsidRPr="00011382">
        <w:rPr>
          <w:bCs/>
          <w:sz w:val="24"/>
          <w:szCs w:val="24"/>
        </w:rPr>
        <w:t>Big Data oraz działania związane z analizą danych</w:t>
      </w:r>
    </w:p>
    <w:p w14:paraId="14031FA0" w14:textId="378BDC4E" w:rsidR="006B17A7" w:rsidRPr="00011382" w:rsidRDefault="006B17A7" w:rsidP="00A0364E">
      <w:pPr>
        <w:spacing w:line="360" w:lineRule="auto"/>
        <w:rPr>
          <w:bCs/>
          <w:sz w:val="24"/>
          <w:szCs w:val="24"/>
        </w:rPr>
      </w:pPr>
      <w:r w:rsidRPr="00011382">
        <w:rPr>
          <w:rFonts w:ascii="Segoe UI Symbol" w:hAnsi="Segoe UI Symbol" w:cs="Segoe UI Symbol"/>
          <w:bCs/>
          <w:sz w:val="24"/>
          <w:szCs w:val="24"/>
        </w:rPr>
        <w:t>☐</w:t>
      </w:r>
      <w:r w:rsidRPr="00011382">
        <w:rPr>
          <w:bCs/>
          <w:sz w:val="24"/>
          <w:szCs w:val="24"/>
        </w:rPr>
        <w:t xml:space="preserve"> Roboty przemysłowe</w:t>
      </w:r>
    </w:p>
    <w:p w14:paraId="4DA18B49" w14:textId="33B62E2E" w:rsidR="006B17A7" w:rsidRPr="00011382" w:rsidRDefault="006B17A7" w:rsidP="00A0364E">
      <w:pPr>
        <w:spacing w:line="360" w:lineRule="auto"/>
        <w:rPr>
          <w:bCs/>
          <w:sz w:val="24"/>
          <w:szCs w:val="24"/>
        </w:rPr>
      </w:pPr>
      <w:r w:rsidRPr="00011382">
        <w:rPr>
          <w:rFonts w:ascii="Segoe UI Symbol" w:hAnsi="Segoe UI Symbol" w:cs="Segoe UI Symbol"/>
          <w:bCs/>
          <w:sz w:val="24"/>
          <w:szCs w:val="24"/>
        </w:rPr>
        <w:t>☐</w:t>
      </w:r>
      <w:r w:rsidRPr="00011382">
        <w:rPr>
          <w:bCs/>
          <w:sz w:val="24"/>
          <w:szCs w:val="24"/>
        </w:rPr>
        <w:t xml:space="preserve"> Przemysłowy Internet rzeczy</w:t>
      </w:r>
    </w:p>
    <w:p w14:paraId="4D63D7DE" w14:textId="7CD27991" w:rsidR="006B17A7" w:rsidRPr="00011382" w:rsidRDefault="006B17A7" w:rsidP="00A0364E">
      <w:pPr>
        <w:spacing w:line="360" w:lineRule="auto"/>
        <w:rPr>
          <w:bCs/>
          <w:sz w:val="24"/>
          <w:szCs w:val="24"/>
        </w:rPr>
      </w:pPr>
      <w:r w:rsidRPr="00011382">
        <w:rPr>
          <w:rFonts w:ascii="Segoe UI Symbol" w:hAnsi="Segoe UI Symbol" w:cs="Segoe UI Symbol"/>
          <w:bCs/>
          <w:sz w:val="24"/>
          <w:szCs w:val="24"/>
        </w:rPr>
        <w:t>☐</w:t>
      </w:r>
      <w:r w:rsidRPr="00011382">
        <w:rPr>
          <w:bCs/>
          <w:sz w:val="24"/>
          <w:szCs w:val="24"/>
        </w:rPr>
        <w:t xml:space="preserve"> Integracja IT/OT i tworzenie systemów cyber-fizycznych (CPS)</w:t>
      </w:r>
    </w:p>
    <w:p w14:paraId="4F8F18DC" w14:textId="492174A5" w:rsidR="006B17A7" w:rsidRPr="00011382" w:rsidRDefault="006B17A7" w:rsidP="00A0364E">
      <w:pPr>
        <w:spacing w:line="360" w:lineRule="auto"/>
        <w:rPr>
          <w:bCs/>
          <w:sz w:val="24"/>
          <w:szCs w:val="24"/>
        </w:rPr>
      </w:pPr>
      <w:r w:rsidRPr="00011382">
        <w:rPr>
          <w:rFonts w:ascii="Segoe UI Symbol" w:hAnsi="Segoe UI Symbol" w:cs="Segoe UI Symbol"/>
          <w:bCs/>
          <w:sz w:val="24"/>
          <w:szCs w:val="24"/>
        </w:rPr>
        <w:t>☐</w:t>
      </w:r>
      <w:r w:rsidRPr="00011382">
        <w:rPr>
          <w:bCs/>
          <w:sz w:val="24"/>
          <w:szCs w:val="24"/>
        </w:rPr>
        <w:t xml:space="preserve"> Cyberbezpieczeństwo</w:t>
      </w:r>
    </w:p>
    <w:p w14:paraId="4EAB20AC" w14:textId="14E2D638" w:rsidR="006B17A7" w:rsidRPr="00011382" w:rsidRDefault="006B17A7" w:rsidP="00A0364E">
      <w:pPr>
        <w:spacing w:line="360" w:lineRule="auto"/>
        <w:rPr>
          <w:bCs/>
          <w:sz w:val="24"/>
          <w:szCs w:val="24"/>
        </w:rPr>
      </w:pPr>
      <w:r w:rsidRPr="00011382">
        <w:rPr>
          <w:rFonts w:ascii="Segoe UI Symbol" w:hAnsi="Segoe UI Symbol" w:cs="Segoe UI Symbol"/>
          <w:bCs/>
          <w:sz w:val="24"/>
          <w:szCs w:val="24"/>
        </w:rPr>
        <w:t>☐</w:t>
      </w:r>
      <w:r w:rsidRPr="00011382">
        <w:rPr>
          <w:bCs/>
          <w:sz w:val="24"/>
          <w:szCs w:val="24"/>
        </w:rPr>
        <w:t xml:space="preserve"> Chmura obliczeniowa</w:t>
      </w:r>
    </w:p>
    <w:p w14:paraId="3B8E9C5E" w14:textId="6E6E93F5" w:rsidR="006B17A7" w:rsidRPr="00011382" w:rsidRDefault="006B17A7" w:rsidP="00A0364E">
      <w:pPr>
        <w:spacing w:line="360" w:lineRule="auto"/>
        <w:rPr>
          <w:bCs/>
          <w:sz w:val="24"/>
          <w:szCs w:val="24"/>
        </w:rPr>
      </w:pPr>
      <w:r w:rsidRPr="00011382">
        <w:rPr>
          <w:rFonts w:ascii="Segoe UI Symbol" w:hAnsi="Segoe UI Symbol" w:cs="Segoe UI Symbol"/>
          <w:bCs/>
          <w:sz w:val="24"/>
          <w:szCs w:val="24"/>
        </w:rPr>
        <w:t>☐</w:t>
      </w:r>
      <w:r w:rsidRPr="00011382">
        <w:rPr>
          <w:bCs/>
          <w:sz w:val="24"/>
          <w:szCs w:val="24"/>
        </w:rPr>
        <w:t xml:space="preserve"> Wirtualna i rozszerzona rzeczywistość</w:t>
      </w:r>
    </w:p>
    <w:p w14:paraId="447ACE1D" w14:textId="77777777" w:rsidR="006B17A7" w:rsidRPr="00011382" w:rsidRDefault="006B17A7" w:rsidP="006B17A7">
      <w:pPr>
        <w:spacing w:line="360" w:lineRule="auto"/>
        <w:rPr>
          <w:bCs/>
          <w:sz w:val="24"/>
          <w:szCs w:val="24"/>
        </w:rPr>
      </w:pPr>
      <w:r w:rsidRPr="00011382">
        <w:rPr>
          <w:rFonts w:ascii="Segoe UI Symbol" w:hAnsi="Segoe UI Symbol" w:cs="Segoe UI Symbol"/>
          <w:bCs/>
          <w:sz w:val="24"/>
          <w:szCs w:val="24"/>
        </w:rPr>
        <w:t>☐</w:t>
      </w:r>
      <w:r w:rsidRPr="00011382">
        <w:rPr>
          <w:bCs/>
          <w:sz w:val="24"/>
          <w:szCs w:val="24"/>
        </w:rPr>
        <w:t xml:space="preserve"> Sztuczna inteligencja</w:t>
      </w:r>
    </w:p>
    <w:p w14:paraId="21B414D4" w14:textId="056E6D49" w:rsidR="006B17A7" w:rsidRPr="00011382" w:rsidRDefault="006B17A7" w:rsidP="006B17A7">
      <w:pPr>
        <w:spacing w:line="360" w:lineRule="auto"/>
        <w:rPr>
          <w:bCs/>
          <w:sz w:val="24"/>
          <w:szCs w:val="24"/>
        </w:rPr>
      </w:pPr>
      <w:r w:rsidRPr="00011382">
        <w:rPr>
          <w:rFonts w:ascii="Segoe UI Symbol" w:hAnsi="Segoe UI Symbol" w:cs="Segoe UI Symbol"/>
          <w:bCs/>
          <w:sz w:val="24"/>
          <w:szCs w:val="24"/>
        </w:rPr>
        <w:t>☐</w:t>
      </w:r>
      <w:r w:rsidRPr="00011382">
        <w:rPr>
          <w:rFonts w:cs="Segoe UI Symbol"/>
          <w:bCs/>
          <w:sz w:val="24"/>
          <w:szCs w:val="24"/>
        </w:rPr>
        <w:t xml:space="preserve"> Blockchain</w:t>
      </w:r>
    </w:p>
    <w:p w14:paraId="48CD5B4A" w14:textId="60B74D90" w:rsidR="006B17A7" w:rsidRPr="00011382" w:rsidRDefault="006B17A7" w:rsidP="006B17A7">
      <w:pPr>
        <w:spacing w:line="360" w:lineRule="auto"/>
        <w:rPr>
          <w:rFonts w:cs="Segoe UI Symbol"/>
          <w:bCs/>
          <w:sz w:val="24"/>
          <w:szCs w:val="24"/>
        </w:rPr>
      </w:pPr>
      <w:r w:rsidRPr="00011382">
        <w:rPr>
          <w:rFonts w:ascii="Segoe UI Symbol" w:hAnsi="Segoe UI Symbol" w:cs="Segoe UI Symbol"/>
          <w:bCs/>
          <w:sz w:val="24"/>
          <w:szCs w:val="24"/>
        </w:rPr>
        <w:t>☐</w:t>
      </w:r>
      <w:r w:rsidRPr="00011382">
        <w:rPr>
          <w:rFonts w:cs="Segoe UI Symbol"/>
          <w:bCs/>
          <w:sz w:val="24"/>
          <w:szCs w:val="24"/>
        </w:rPr>
        <w:t xml:space="preserve"> Druk addytywny (druk 3D)</w:t>
      </w:r>
    </w:p>
    <w:p w14:paraId="73276B45" w14:textId="0CDA1EA1" w:rsidR="006B17A7" w:rsidRPr="004B5270" w:rsidRDefault="006B17A7" w:rsidP="006B17A7">
      <w:pPr>
        <w:spacing w:line="360" w:lineRule="auto"/>
        <w:rPr>
          <w:rFonts w:cs="Segoe UI Symbol"/>
          <w:bCs/>
          <w:sz w:val="24"/>
          <w:szCs w:val="24"/>
          <w:lang w:val="en-US"/>
        </w:rPr>
      </w:pPr>
      <w:r w:rsidRPr="004B5270">
        <w:rPr>
          <w:rFonts w:ascii="Segoe UI Symbol" w:hAnsi="Segoe UI Symbol" w:cs="Segoe UI Symbol"/>
          <w:bCs/>
          <w:sz w:val="24"/>
          <w:szCs w:val="24"/>
          <w:lang w:val="en-US"/>
        </w:rPr>
        <w:t>☐</w:t>
      </w:r>
      <w:r w:rsidRPr="004B5270">
        <w:rPr>
          <w:rFonts w:cs="Segoe UI Symbol"/>
          <w:bCs/>
          <w:sz w:val="24"/>
          <w:szCs w:val="24"/>
          <w:lang w:val="en-US"/>
        </w:rPr>
        <w:t xml:space="preserve"> </w:t>
      </w:r>
      <w:r w:rsidRPr="004B5270">
        <w:rPr>
          <w:rFonts w:cs="Calibri"/>
          <w:bCs/>
          <w:sz w:val="24"/>
          <w:szCs w:val="24"/>
          <w:lang w:val="en-US"/>
        </w:rPr>
        <w:t>Łą</w:t>
      </w:r>
      <w:r w:rsidRPr="004B5270">
        <w:rPr>
          <w:rFonts w:cs="Segoe UI Symbol"/>
          <w:bCs/>
          <w:sz w:val="24"/>
          <w:szCs w:val="24"/>
          <w:lang w:val="en-US"/>
        </w:rPr>
        <w:t>czno</w:t>
      </w:r>
      <w:r w:rsidRPr="004B5270">
        <w:rPr>
          <w:rFonts w:cs="Calibri"/>
          <w:bCs/>
          <w:sz w:val="24"/>
          <w:szCs w:val="24"/>
          <w:lang w:val="en-US"/>
        </w:rPr>
        <w:t>ść</w:t>
      </w:r>
      <w:r w:rsidRPr="004B5270">
        <w:rPr>
          <w:rFonts w:cs="Segoe UI Symbol"/>
          <w:bCs/>
          <w:sz w:val="24"/>
          <w:szCs w:val="24"/>
          <w:lang w:val="en-US"/>
        </w:rPr>
        <w:t xml:space="preserve"> w technologii 5G</w:t>
      </w:r>
    </w:p>
    <w:p w14:paraId="1773D998" w14:textId="4927E988" w:rsidR="006B17A7" w:rsidRPr="004B5270" w:rsidRDefault="006B17A7" w:rsidP="006B17A7">
      <w:pPr>
        <w:spacing w:line="360" w:lineRule="auto"/>
        <w:rPr>
          <w:rFonts w:cs="Segoe UI Symbol"/>
          <w:bCs/>
          <w:sz w:val="24"/>
          <w:szCs w:val="24"/>
          <w:lang w:val="en-US"/>
        </w:rPr>
      </w:pPr>
      <w:r w:rsidRPr="004B5270">
        <w:rPr>
          <w:rFonts w:ascii="Segoe UI Symbol" w:hAnsi="Segoe UI Symbol" w:cs="Segoe UI Symbol"/>
          <w:bCs/>
          <w:sz w:val="24"/>
          <w:szCs w:val="24"/>
          <w:lang w:val="en-US"/>
        </w:rPr>
        <w:t>☐</w:t>
      </w:r>
      <w:r w:rsidRPr="004B5270">
        <w:rPr>
          <w:rFonts w:cs="Segoe UI Symbol"/>
          <w:bCs/>
          <w:sz w:val="24"/>
          <w:szCs w:val="24"/>
          <w:lang w:val="en-US"/>
        </w:rPr>
        <w:t xml:space="preserve"> BIM (Building Information Modelling)</w:t>
      </w:r>
    </w:p>
    <w:p w14:paraId="52727A25" w14:textId="7D20A3FB" w:rsidR="006B17A7" w:rsidRPr="00011382" w:rsidRDefault="006B17A7" w:rsidP="006B17A7">
      <w:pPr>
        <w:spacing w:line="360" w:lineRule="auto"/>
        <w:rPr>
          <w:rFonts w:cs="Segoe UI Symbol"/>
          <w:bCs/>
          <w:sz w:val="24"/>
          <w:szCs w:val="24"/>
        </w:rPr>
      </w:pPr>
      <w:r w:rsidRPr="00011382">
        <w:rPr>
          <w:rFonts w:ascii="Segoe UI Symbol" w:hAnsi="Segoe UI Symbol" w:cs="Segoe UI Symbol"/>
          <w:bCs/>
          <w:sz w:val="24"/>
          <w:szCs w:val="24"/>
        </w:rPr>
        <w:lastRenderedPageBreak/>
        <w:t>☐</w:t>
      </w:r>
      <w:r w:rsidRPr="00011382">
        <w:rPr>
          <w:rFonts w:cs="Segoe UI Symbol"/>
          <w:bCs/>
          <w:sz w:val="24"/>
          <w:szCs w:val="24"/>
        </w:rPr>
        <w:t xml:space="preserve"> Technologie kwantowe (Quantum Computing)</w:t>
      </w:r>
    </w:p>
    <w:p w14:paraId="4687EC65" w14:textId="718E2027" w:rsidR="006B17A7" w:rsidRPr="00011382" w:rsidRDefault="006B17A7" w:rsidP="00A0364E">
      <w:pPr>
        <w:spacing w:line="360" w:lineRule="auto"/>
        <w:rPr>
          <w:bCs/>
          <w:sz w:val="24"/>
          <w:szCs w:val="24"/>
        </w:rPr>
      </w:pPr>
      <w:r w:rsidRPr="00011382">
        <w:rPr>
          <w:rFonts w:ascii="Segoe UI Symbol" w:hAnsi="Segoe UI Symbol" w:cs="Segoe UI Symbol"/>
          <w:bCs/>
          <w:sz w:val="24"/>
          <w:szCs w:val="24"/>
        </w:rPr>
        <w:t>☐</w:t>
      </w:r>
      <w:r w:rsidRPr="00011382">
        <w:rPr>
          <w:rFonts w:cs="Segoe UI Symbol"/>
          <w:bCs/>
          <w:sz w:val="24"/>
          <w:szCs w:val="24"/>
        </w:rPr>
        <w:t xml:space="preserve"> Mikroelektronika</w:t>
      </w:r>
    </w:p>
    <w:p w14:paraId="0CB96E00" w14:textId="415FA2FB" w:rsidR="00642DC6" w:rsidRPr="006B17A7" w:rsidRDefault="006B17A7" w:rsidP="00A0364E">
      <w:pPr>
        <w:spacing w:line="360" w:lineRule="auto"/>
        <w:rPr>
          <w:sz w:val="24"/>
          <w:szCs w:val="24"/>
        </w:rPr>
      </w:pPr>
      <w:r w:rsidRPr="006B17A7">
        <w:rPr>
          <w:bCs/>
          <w:sz w:val="24"/>
          <w:szCs w:val="24"/>
        </w:rPr>
        <w:t>O</w:t>
      </w:r>
      <w:r w:rsidR="001A209D" w:rsidRPr="006B17A7">
        <w:rPr>
          <w:bCs/>
          <w:sz w:val="24"/>
          <w:szCs w:val="24"/>
        </w:rPr>
        <w:t>pis</w:t>
      </w:r>
      <w:r w:rsidR="00642DC6" w:rsidRPr="006B17A7">
        <w:rPr>
          <w:bCs/>
          <w:sz w:val="24"/>
          <w:szCs w:val="24"/>
        </w:rPr>
        <w:t xml:space="preserve">: </w:t>
      </w:r>
      <w:r w:rsidR="005D5E29">
        <w:rPr>
          <w:bCs/>
          <w:sz w:val="24"/>
          <w:szCs w:val="24"/>
        </w:rPr>
        <w:t xml:space="preserve">(limit znaków 10 000) </w:t>
      </w:r>
      <w:r w:rsidR="00642DC6" w:rsidRPr="006B17A7">
        <w:rPr>
          <w:sz w:val="24"/>
          <w:szCs w:val="24"/>
        </w:rPr>
        <w:t>………</w:t>
      </w:r>
      <w:r w:rsidR="0033015D" w:rsidRPr="006B17A7">
        <w:rPr>
          <w:sz w:val="24"/>
          <w:szCs w:val="24"/>
        </w:rPr>
        <w:t>………………………………………………..….</w:t>
      </w:r>
      <w:r w:rsidR="00642DC6" w:rsidRPr="006B17A7">
        <w:rPr>
          <w:sz w:val="24"/>
          <w:szCs w:val="24"/>
        </w:rPr>
        <w:t>…………..</w:t>
      </w:r>
    </w:p>
    <w:p w14:paraId="7954B3C2" w14:textId="6F56056A" w:rsidR="00FE5472" w:rsidRDefault="00727E88" w:rsidP="00A0364E">
      <w:pPr>
        <w:spacing w:line="360" w:lineRule="auto"/>
        <w:rPr>
          <w:b/>
          <w:bCs/>
          <w:sz w:val="24"/>
          <w:szCs w:val="24"/>
        </w:rPr>
      </w:pPr>
      <w:r w:rsidRPr="00A0364E">
        <w:rPr>
          <w:b/>
          <w:bCs/>
          <w:sz w:val="24"/>
          <w:szCs w:val="24"/>
        </w:rPr>
        <w:t xml:space="preserve">3. Opis </w:t>
      </w:r>
      <w:r w:rsidR="004B5270" w:rsidRPr="00A0364E">
        <w:rPr>
          <w:b/>
          <w:bCs/>
          <w:sz w:val="24"/>
          <w:szCs w:val="24"/>
        </w:rPr>
        <w:t>rozwiązania</w:t>
      </w:r>
      <w:r w:rsidR="00FE5472" w:rsidRPr="00A0364E">
        <w:rPr>
          <w:b/>
          <w:bCs/>
          <w:sz w:val="24"/>
          <w:szCs w:val="24"/>
        </w:rPr>
        <w:t xml:space="preserve"> </w:t>
      </w:r>
      <w:r w:rsidRPr="00A0364E">
        <w:rPr>
          <w:b/>
          <w:bCs/>
          <w:sz w:val="24"/>
          <w:szCs w:val="24"/>
        </w:rPr>
        <w:t>i innowacyjności</w:t>
      </w:r>
      <w:r w:rsidR="001A209D" w:rsidRPr="00A0364E">
        <w:rPr>
          <w:b/>
          <w:bCs/>
          <w:sz w:val="24"/>
          <w:szCs w:val="24"/>
        </w:rPr>
        <w:t xml:space="preserve"> (zaznacz i opisz)</w:t>
      </w:r>
      <w:r w:rsidR="004B5270">
        <w:rPr>
          <w:b/>
          <w:bCs/>
          <w:sz w:val="24"/>
          <w:szCs w:val="24"/>
        </w:rPr>
        <w:t>:</w:t>
      </w:r>
    </w:p>
    <w:p w14:paraId="4F61ED47" w14:textId="77777777" w:rsidR="009D5790" w:rsidRPr="009D5790" w:rsidRDefault="009D5790" w:rsidP="009D5790">
      <w:pPr>
        <w:spacing w:after="0" w:line="360" w:lineRule="auto"/>
        <w:jc w:val="both"/>
        <w:rPr>
          <w:i/>
          <w:color w:val="4F81BD" w:themeColor="accent1"/>
          <w:sz w:val="18"/>
          <w:szCs w:val="18"/>
        </w:rPr>
      </w:pPr>
      <w:r w:rsidRPr="009D5790">
        <w:rPr>
          <w:i/>
          <w:color w:val="4F81BD" w:themeColor="accent1"/>
          <w:sz w:val="18"/>
          <w:szCs w:val="18"/>
        </w:rPr>
        <w:t>Ocenie podlega, czy pomysł/produkt/usługa przedsiębiorstwa na wczesnym etapie rozwoju, prowadzić będą do wprowadzenia na rynek nowego lub znacząco ulepszonego produktu/usługi (innowacyjność na poziomie rynku lokalnego, krajowego lub międzynarodowego). Koncepcje/ produkty przedsiębiorstwa na wczesnym etapie rozwoju oceniane będą m.in. pod kątem</w:t>
      </w:r>
    </w:p>
    <w:p w14:paraId="7AD8A2FE" w14:textId="77777777" w:rsidR="009D5790" w:rsidRPr="009D5790" w:rsidRDefault="009D5790" w:rsidP="009D5790">
      <w:pPr>
        <w:spacing w:after="0" w:line="360" w:lineRule="auto"/>
        <w:jc w:val="both"/>
        <w:rPr>
          <w:i/>
          <w:color w:val="4F81BD" w:themeColor="accent1"/>
          <w:sz w:val="18"/>
          <w:szCs w:val="18"/>
        </w:rPr>
      </w:pPr>
      <w:r w:rsidRPr="009D5790">
        <w:rPr>
          <w:i/>
          <w:color w:val="4F81BD" w:themeColor="accent1"/>
          <w:sz w:val="18"/>
          <w:szCs w:val="18"/>
        </w:rPr>
        <w:t>a) innowacyjności - do programów zakwalifikować się mogą jedynie innowacje produktowe/usługowe,</w:t>
      </w:r>
    </w:p>
    <w:p w14:paraId="0BA6F62B" w14:textId="63F1E12F" w:rsidR="009D5790" w:rsidRDefault="009D5790" w:rsidP="009D5790">
      <w:pPr>
        <w:spacing w:after="0" w:line="360" w:lineRule="auto"/>
        <w:jc w:val="both"/>
        <w:rPr>
          <w:i/>
          <w:color w:val="4F81BD" w:themeColor="accent1"/>
          <w:sz w:val="18"/>
          <w:szCs w:val="18"/>
        </w:rPr>
      </w:pPr>
      <w:r w:rsidRPr="009D5790">
        <w:rPr>
          <w:i/>
          <w:color w:val="4F81BD" w:themeColor="accent1"/>
          <w:sz w:val="18"/>
          <w:szCs w:val="18"/>
        </w:rPr>
        <w:t>b) potencjału rozwojowego biznesu</w:t>
      </w:r>
    </w:p>
    <w:p w14:paraId="027A1654" w14:textId="77777777" w:rsidR="009D5790" w:rsidRDefault="009D5790" w:rsidP="009D5790">
      <w:pPr>
        <w:spacing w:after="0" w:line="360" w:lineRule="auto"/>
        <w:jc w:val="both"/>
        <w:rPr>
          <w:i/>
          <w:color w:val="4F81BD" w:themeColor="accent1"/>
          <w:sz w:val="18"/>
          <w:szCs w:val="18"/>
        </w:rPr>
      </w:pPr>
    </w:p>
    <w:p w14:paraId="57997976" w14:textId="68FE651E" w:rsidR="009D5790" w:rsidRPr="009D5790" w:rsidRDefault="009D5790" w:rsidP="009D5790">
      <w:pPr>
        <w:spacing w:after="0" w:line="360" w:lineRule="auto"/>
        <w:jc w:val="both"/>
        <w:rPr>
          <w:i/>
          <w:color w:val="4F81BD" w:themeColor="accent1"/>
          <w:sz w:val="18"/>
          <w:szCs w:val="18"/>
        </w:rPr>
      </w:pPr>
      <w:r w:rsidRPr="009D5790">
        <w:rPr>
          <w:i/>
          <w:color w:val="4F81BD" w:themeColor="accent1"/>
          <w:sz w:val="18"/>
          <w:szCs w:val="18"/>
        </w:rPr>
        <w:t xml:space="preserve">Ocenie podlega, czy i w jakim stopniu pomysł/produkt/usługa przedsiębiorstwa na wczesnym etapie rozwoju, będące przedmiotem wdrożenia w projekcie są innowacyjne, biorąc pod uwagę poziom przedsiębiorcy, poziom branży, poziom krajowy lub międzynarodowy, a także znaczenie innowacji dla potrzeb odbiorcy produktu (towaru lub usługi), procesu lub rozwiązania (wnioskodawcy lub rynku). </w:t>
      </w:r>
    </w:p>
    <w:p w14:paraId="35D580EE" w14:textId="77777777" w:rsidR="009D5790" w:rsidRPr="009D5790" w:rsidRDefault="009D5790" w:rsidP="009D5790">
      <w:pPr>
        <w:spacing w:after="0" w:line="360" w:lineRule="auto"/>
        <w:jc w:val="both"/>
        <w:rPr>
          <w:i/>
          <w:color w:val="4F81BD" w:themeColor="accent1"/>
          <w:sz w:val="18"/>
          <w:szCs w:val="18"/>
        </w:rPr>
      </w:pPr>
      <w:r w:rsidRPr="009D5790">
        <w:rPr>
          <w:i/>
          <w:color w:val="4F81BD" w:themeColor="accent1"/>
          <w:sz w:val="18"/>
          <w:szCs w:val="18"/>
        </w:rPr>
        <w:t>Ocena dokonywana jest</w:t>
      </w:r>
      <w:r w:rsidRPr="009D5790">
        <w:rPr>
          <w:i/>
          <w:color w:val="4F81BD" w:themeColor="accent1"/>
          <w:sz w:val="18"/>
          <w:szCs w:val="18"/>
        </w:rPr>
        <w:tab/>
        <w:t xml:space="preserve">w skali od 1 do 5, przy czym liczba przyznanych punktów oznacza, że pomysł/produkt/usługa są innowacyjne na poziomie: </w:t>
      </w:r>
    </w:p>
    <w:p w14:paraId="5ABFF4DD" w14:textId="77777777" w:rsidR="009D5790" w:rsidRPr="009D5790" w:rsidRDefault="009D5790" w:rsidP="009D5790">
      <w:pPr>
        <w:spacing w:after="0" w:line="360" w:lineRule="auto"/>
        <w:jc w:val="both"/>
        <w:rPr>
          <w:i/>
          <w:color w:val="4F81BD" w:themeColor="accent1"/>
          <w:sz w:val="18"/>
          <w:szCs w:val="18"/>
        </w:rPr>
      </w:pPr>
      <w:r w:rsidRPr="009D5790">
        <w:rPr>
          <w:i/>
          <w:color w:val="4F81BD" w:themeColor="accent1"/>
          <w:sz w:val="18"/>
          <w:szCs w:val="18"/>
        </w:rPr>
        <w:t>5 – międzynarodowym</w:t>
      </w:r>
    </w:p>
    <w:p w14:paraId="1121AA4A" w14:textId="77777777" w:rsidR="009D5790" w:rsidRPr="009D5790" w:rsidRDefault="009D5790" w:rsidP="009D5790">
      <w:pPr>
        <w:spacing w:after="0" w:line="360" w:lineRule="auto"/>
        <w:jc w:val="both"/>
        <w:rPr>
          <w:i/>
          <w:color w:val="4F81BD" w:themeColor="accent1"/>
          <w:sz w:val="18"/>
          <w:szCs w:val="18"/>
        </w:rPr>
      </w:pPr>
      <w:r w:rsidRPr="009D5790">
        <w:rPr>
          <w:i/>
          <w:color w:val="4F81BD" w:themeColor="accent1"/>
          <w:sz w:val="18"/>
          <w:szCs w:val="18"/>
        </w:rPr>
        <w:t>3 – krajowym</w:t>
      </w:r>
    </w:p>
    <w:p w14:paraId="538E90DA" w14:textId="77777777" w:rsidR="009D5790" w:rsidRPr="009D5790" w:rsidRDefault="009D5790" w:rsidP="009D5790">
      <w:pPr>
        <w:spacing w:after="0" w:line="360" w:lineRule="auto"/>
        <w:jc w:val="both"/>
        <w:rPr>
          <w:i/>
          <w:color w:val="4F81BD" w:themeColor="accent1"/>
          <w:sz w:val="18"/>
          <w:szCs w:val="18"/>
        </w:rPr>
      </w:pPr>
      <w:r w:rsidRPr="009D5790">
        <w:rPr>
          <w:i/>
          <w:color w:val="4F81BD" w:themeColor="accent1"/>
          <w:sz w:val="18"/>
          <w:szCs w:val="18"/>
        </w:rPr>
        <w:t xml:space="preserve">1 – lokalnym tj. woj. małopolskie </w:t>
      </w:r>
    </w:p>
    <w:p w14:paraId="1F57EF56" w14:textId="77777777" w:rsidR="009D5790" w:rsidRPr="009D5790" w:rsidRDefault="009D5790" w:rsidP="009D5790">
      <w:pPr>
        <w:spacing w:after="0" w:line="360" w:lineRule="auto"/>
        <w:jc w:val="both"/>
        <w:rPr>
          <w:i/>
          <w:color w:val="4F81BD" w:themeColor="accent1"/>
          <w:sz w:val="18"/>
          <w:szCs w:val="18"/>
        </w:rPr>
      </w:pPr>
      <w:r w:rsidRPr="009D5790">
        <w:rPr>
          <w:i/>
          <w:color w:val="4F81BD" w:themeColor="accent1"/>
          <w:sz w:val="18"/>
          <w:szCs w:val="18"/>
        </w:rPr>
        <w:t>Dopuszczalna jest poprawa wniosku inkubacyjnego w zakresie informacji weryfikowanych w ramach kryterium.</w:t>
      </w:r>
    </w:p>
    <w:p w14:paraId="521A967D" w14:textId="77777777" w:rsidR="009D5790" w:rsidRPr="00A0364E" w:rsidRDefault="009D5790" w:rsidP="00A0364E">
      <w:pPr>
        <w:spacing w:line="360" w:lineRule="auto"/>
        <w:rPr>
          <w:b/>
          <w:bCs/>
          <w:sz w:val="24"/>
          <w:szCs w:val="24"/>
        </w:rPr>
      </w:pPr>
    </w:p>
    <w:p w14:paraId="3AD03038" w14:textId="154C4B20" w:rsidR="006354A1" w:rsidRPr="00011382" w:rsidRDefault="006354A1" w:rsidP="00A0364E">
      <w:pPr>
        <w:spacing w:line="360" w:lineRule="auto"/>
        <w:rPr>
          <w:bCs/>
          <w:sz w:val="24"/>
          <w:szCs w:val="24"/>
        </w:rPr>
      </w:pPr>
      <w:r w:rsidRPr="00A0364E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A0364E">
        <w:rPr>
          <w:b/>
          <w:bCs/>
          <w:sz w:val="24"/>
          <w:szCs w:val="24"/>
        </w:rPr>
        <w:t xml:space="preserve"> </w:t>
      </w:r>
      <w:r w:rsidRPr="00011382">
        <w:rPr>
          <w:bCs/>
          <w:sz w:val="24"/>
          <w:szCs w:val="24"/>
        </w:rPr>
        <w:t>Innowacyjność na poziomie rynku lokalnego</w:t>
      </w:r>
    </w:p>
    <w:p w14:paraId="5FD69C0C" w14:textId="55CAF0E8" w:rsidR="006354A1" w:rsidRPr="00011382" w:rsidRDefault="006354A1" w:rsidP="00A0364E">
      <w:pPr>
        <w:spacing w:line="360" w:lineRule="auto"/>
        <w:rPr>
          <w:bCs/>
          <w:sz w:val="24"/>
          <w:szCs w:val="24"/>
        </w:rPr>
      </w:pPr>
      <w:r w:rsidRPr="00011382">
        <w:rPr>
          <w:rFonts w:ascii="Segoe UI Symbol" w:hAnsi="Segoe UI Symbol" w:cs="Segoe UI Symbol"/>
          <w:bCs/>
          <w:sz w:val="24"/>
          <w:szCs w:val="24"/>
        </w:rPr>
        <w:t>☐</w:t>
      </w:r>
      <w:r w:rsidRPr="00011382">
        <w:rPr>
          <w:bCs/>
          <w:sz w:val="24"/>
          <w:szCs w:val="24"/>
        </w:rPr>
        <w:t xml:space="preserve"> Innowacyjność na poziomie rynku krajowego</w:t>
      </w:r>
    </w:p>
    <w:p w14:paraId="472D720B" w14:textId="052CCBE2" w:rsidR="006354A1" w:rsidRPr="00011382" w:rsidRDefault="006354A1" w:rsidP="00A0364E">
      <w:pPr>
        <w:spacing w:line="360" w:lineRule="auto"/>
        <w:rPr>
          <w:bCs/>
          <w:sz w:val="24"/>
          <w:szCs w:val="24"/>
        </w:rPr>
      </w:pPr>
      <w:r w:rsidRPr="00011382">
        <w:rPr>
          <w:rFonts w:ascii="Segoe UI Symbol" w:hAnsi="Segoe UI Symbol" w:cs="Segoe UI Symbol"/>
          <w:bCs/>
          <w:sz w:val="24"/>
          <w:szCs w:val="24"/>
        </w:rPr>
        <w:t>☐</w:t>
      </w:r>
      <w:r w:rsidRPr="00011382">
        <w:rPr>
          <w:bCs/>
          <w:sz w:val="24"/>
          <w:szCs w:val="24"/>
        </w:rPr>
        <w:t xml:space="preserve"> Innowacyjność na poziomie rynku </w:t>
      </w:r>
      <w:r w:rsidR="0033015D" w:rsidRPr="00011382">
        <w:rPr>
          <w:bCs/>
          <w:sz w:val="24"/>
          <w:szCs w:val="24"/>
        </w:rPr>
        <w:t>międzynarodowego</w:t>
      </w:r>
    </w:p>
    <w:p w14:paraId="7B94845C" w14:textId="79201501" w:rsidR="001F358C" w:rsidRDefault="004B5270" w:rsidP="00310836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Uzasadnienie</w:t>
      </w:r>
      <w:r w:rsidR="00310836">
        <w:rPr>
          <w:sz w:val="24"/>
          <w:szCs w:val="24"/>
        </w:rPr>
        <w:t xml:space="preserve">: </w:t>
      </w:r>
      <w:r w:rsidR="005D5E29">
        <w:rPr>
          <w:bCs/>
          <w:sz w:val="24"/>
          <w:szCs w:val="24"/>
        </w:rPr>
        <w:t xml:space="preserve">(limit znaków 10 000) </w:t>
      </w:r>
      <w:r w:rsidR="0033015D" w:rsidRPr="0033015D">
        <w:rPr>
          <w:sz w:val="24"/>
          <w:szCs w:val="24"/>
        </w:rPr>
        <w:t>………………………………………………………………………..</w:t>
      </w:r>
    </w:p>
    <w:p w14:paraId="3629ED43" w14:textId="77777777" w:rsidR="009D5790" w:rsidRPr="009D5790" w:rsidRDefault="009D5790" w:rsidP="009D5790">
      <w:pPr>
        <w:spacing w:after="0" w:line="360" w:lineRule="auto"/>
        <w:rPr>
          <w:i/>
          <w:sz w:val="18"/>
          <w:szCs w:val="18"/>
        </w:rPr>
      </w:pPr>
    </w:p>
    <w:p w14:paraId="173239AA" w14:textId="03E01F7F" w:rsidR="00670662" w:rsidRDefault="00727E88" w:rsidP="004B5270">
      <w:pPr>
        <w:rPr>
          <w:b/>
          <w:bCs/>
          <w:sz w:val="24"/>
          <w:szCs w:val="24"/>
        </w:rPr>
      </w:pPr>
      <w:r w:rsidRPr="00A0364E">
        <w:rPr>
          <w:b/>
          <w:bCs/>
          <w:sz w:val="24"/>
          <w:szCs w:val="24"/>
        </w:rPr>
        <w:t>4.</w:t>
      </w:r>
      <w:r w:rsidR="00670662" w:rsidRPr="00670662">
        <w:t xml:space="preserve"> </w:t>
      </w:r>
      <w:r w:rsidR="00670662" w:rsidRPr="00670662">
        <w:rPr>
          <w:b/>
          <w:bCs/>
          <w:sz w:val="24"/>
          <w:szCs w:val="24"/>
        </w:rPr>
        <w:t>Regionalne Inteligentne Specjalizacje</w:t>
      </w:r>
      <w:r w:rsidR="004B5270">
        <w:rPr>
          <w:b/>
          <w:bCs/>
          <w:sz w:val="24"/>
          <w:szCs w:val="24"/>
        </w:rPr>
        <w:t xml:space="preserve"> </w:t>
      </w:r>
      <w:r w:rsidR="004B5270" w:rsidRPr="00A0364E">
        <w:rPr>
          <w:b/>
          <w:bCs/>
          <w:sz w:val="24"/>
          <w:szCs w:val="24"/>
        </w:rPr>
        <w:t>(zaznacz i opisz)</w:t>
      </w:r>
      <w:r w:rsidR="004B5270">
        <w:rPr>
          <w:b/>
          <w:bCs/>
          <w:sz w:val="24"/>
          <w:szCs w:val="24"/>
        </w:rPr>
        <w:t>:</w:t>
      </w:r>
    </w:p>
    <w:p w14:paraId="4824EB81" w14:textId="0B1A360D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lastRenderedPageBreak/>
        <w:t>Ocenie podlega czy zgłoszony przez wnioskodawcę do inkubacji pomysł wpisuje się Regionalne Inteligentne Specjalizacje Województwa Małopolskiego tj. energia zrównoważona, technologie informacyjne i komunikacyjne, elektrotechnika i przemysł maszynowy, przemysł kreatywny i czasu wolnego.</w:t>
      </w:r>
    </w:p>
    <w:p w14:paraId="78A22BDF" w14:textId="2D0C91C6" w:rsidR="00FE5472" w:rsidRPr="00011382" w:rsidRDefault="00FE5472">
      <w:pPr>
        <w:rPr>
          <w:bCs/>
          <w:sz w:val="24"/>
          <w:szCs w:val="24"/>
        </w:rPr>
      </w:pPr>
      <w:r w:rsidRPr="00011382">
        <w:rPr>
          <w:bCs/>
          <w:sz w:val="24"/>
          <w:szCs w:val="24"/>
        </w:rPr>
        <w:t xml:space="preserve">☐ </w:t>
      </w:r>
      <w:r w:rsidR="00670662" w:rsidRPr="00011382">
        <w:rPr>
          <w:bCs/>
          <w:sz w:val="24"/>
          <w:szCs w:val="24"/>
        </w:rPr>
        <w:t xml:space="preserve"> </w:t>
      </w:r>
      <w:r w:rsidR="00EC658E" w:rsidRPr="00011382">
        <w:rPr>
          <w:bCs/>
          <w:sz w:val="24"/>
          <w:szCs w:val="24"/>
        </w:rPr>
        <w:t>Energia zrównoważona</w:t>
      </w:r>
    </w:p>
    <w:p w14:paraId="1BFCBBF3" w14:textId="70D8C7C7" w:rsidR="00670662" w:rsidRPr="00011382" w:rsidRDefault="00670662" w:rsidP="00670662">
      <w:pPr>
        <w:rPr>
          <w:bCs/>
          <w:sz w:val="24"/>
          <w:szCs w:val="24"/>
        </w:rPr>
      </w:pPr>
      <w:r w:rsidRPr="00011382">
        <w:rPr>
          <w:rFonts w:ascii="Segoe UI Symbol" w:hAnsi="Segoe UI Symbol" w:cs="Segoe UI Symbol"/>
          <w:bCs/>
          <w:sz w:val="24"/>
          <w:szCs w:val="24"/>
        </w:rPr>
        <w:t>☐</w:t>
      </w:r>
      <w:r w:rsidR="00EC658E" w:rsidRPr="00011382">
        <w:rPr>
          <w:rFonts w:cs="Segoe UI Symbol"/>
          <w:bCs/>
          <w:sz w:val="24"/>
          <w:szCs w:val="24"/>
        </w:rPr>
        <w:t xml:space="preserve"> Technologie informacyjne i komunikacyjne</w:t>
      </w:r>
    </w:p>
    <w:p w14:paraId="562F5BB5" w14:textId="527E5597" w:rsidR="00670662" w:rsidRPr="00011382" w:rsidRDefault="00670662" w:rsidP="00EC658E">
      <w:pPr>
        <w:spacing w:line="360" w:lineRule="auto"/>
        <w:rPr>
          <w:rFonts w:cs="Segoe UI Symbol"/>
          <w:bCs/>
          <w:sz w:val="24"/>
          <w:szCs w:val="24"/>
        </w:rPr>
      </w:pPr>
      <w:r w:rsidRPr="00011382">
        <w:rPr>
          <w:rFonts w:ascii="Segoe UI Symbol" w:hAnsi="Segoe UI Symbol" w:cs="Segoe UI Symbol"/>
          <w:bCs/>
          <w:sz w:val="24"/>
          <w:szCs w:val="24"/>
        </w:rPr>
        <w:t>☐</w:t>
      </w:r>
      <w:r w:rsidR="00EC658E" w:rsidRPr="00011382">
        <w:rPr>
          <w:rFonts w:cs="Segoe UI Symbol"/>
          <w:bCs/>
          <w:sz w:val="24"/>
          <w:szCs w:val="24"/>
        </w:rPr>
        <w:t xml:space="preserve"> Elektrotechnika i przemys</w:t>
      </w:r>
      <w:r w:rsidR="00EC658E" w:rsidRPr="00011382">
        <w:rPr>
          <w:rFonts w:cs="Calibri"/>
          <w:bCs/>
          <w:sz w:val="24"/>
          <w:szCs w:val="24"/>
        </w:rPr>
        <w:t>ł</w:t>
      </w:r>
      <w:r w:rsidR="00EC658E" w:rsidRPr="00011382">
        <w:rPr>
          <w:rFonts w:cs="Segoe UI Symbol"/>
          <w:bCs/>
          <w:sz w:val="24"/>
          <w:szCs w:val="24"/>
        </w:rPr>
        <w:t xml:space="preserve"> maszynowy</w:t>
      </w:r>
    </w:p>
    <w:p w14:paraId="72B0551E" w14:textId="2243F6CF" w:rsidR="00670662" w:rsidRPr="00011382" w:rsidRDefault="00670662" w:rsidP="00670662">
      <w:pPr>
        <w:spacing w:line="360" w:lineRule="auto"/>
        <w:rPr>
          <w:bCs/>
          <w:sz w:val="24"/>
          <w:szCs w:val="24"/>
        </w:rPr>
      </w:pPr>
      <w:r w:rsidRPr="00011382">
        <w:rPr>
          <w:rFonts w:ascii="Segoe UI Symbol" w:hAnsi="Segoe UI Symbol" w:cs="Segoe UI Symbol"/>
          <w:bCs/>
          <w:sz w:val="24"/>
          <w:szCs w:val="24"/>
        </w:rPr>
        <w:t>☐</w:t>
      </w:r>
      <w:r w:rsidR="00EC658E" w:rsidRPr="00011382">
        <w:rPr>
          <w:rFonts w:cs="Segoe UI Symbol"/>
          <w:bCs/>
          <w:sz w:val="24"/>
          <w:szCs w:val="24"/>
        </w:rPr>
        <w:t xml:space="preserve"> Przemys</w:t>
      </w:r>
      <w:r w:rsidR="00EC658E" w:rsidRPr="00011382">
        <w:rPr>
          <w:rFonts w:cs="Calibri"/>
          <w:bCs/>
          <w:sz w:val="24"/>
          <w:szCs w:val="24"/>
        </w:rPr>
        <w:t>ł</w:t>
      </w:r>
      <w:r w:rsidR="00EC658E" w:rsidRPr="00011382">
        <w:rPr>
          <w:rFonts w:cs="Segoe UI Symbol"/>
          <w:bCs/>
          <w:sz w:val="24"/>
          <w:szCs w:val="24"/>
        </w:rPr>
        <w:t xml:space="preserve"> kreatywny i czasu wolnego</w:t>
      </w:r>
    </w:p>
    <w:p w14:paraId="1CEC9908" w14:textId="5677B95F" w:rsidR="0033015D" w:rsidRPr="006B17A7" w:rsidRDefault="00011382" w:rsidP="0033015D">
      <w:pPr>
        <w:spacing w:line="360" w:lineRule="auto"/>
        <w:rPr>
          <w:sz w:val="24"/>
          <w:szCs w:val="24"/>
        </w:rPr>
      </w:pPr>
      <w:r>
        <w:rPr>
          <w:bCs/>
          <w:sz w:val="24"/>
          <w:szCs w:val="24"/>
        </w:rPr>
        <w:t>Uzasadnienie</w:t>
      </w:r>
      <w:r w:rsidR="0033015D" w:rsidRPr="006B17A7">
        <w:rPr>
          <w:bCs/>
          <w:sz w:val="24"/>
          <w:szCs w:val="24"/>
        </w:rPr>
        <w:t xml:space="preserve">: </w:t>
      </w:r>
      <w:r w:rsidR="005D5E29">
        <w:rPr>
          <w:bCs/>
          <w:sz w:val="24"/>
          <w:szCs w:val="24"/>
        </w:rPr>
        <w:t xml:space="preserve">(limit znaków 10 000) </w:t>
      </w:r>
      <w:r w:rsidR="0033015D" w:rsidRPr="006B17A7">
        <w:rPr>
          <w:sz w:val="24"/>
          <w:szCs w:val="24"/>
        </w:rPr>
        <w:t>………………………………………………………………………..</w:t>
      </w:r>
    </w:p>
    <w:p w14:paraId="7CBC73FF" w14:textId="45867DEB" w:rsidR="001F358C" w:rsidRDefault="00727E88" w:rsidP="004620AD">
      <w:pPr>
        <w:jc w:val="both"/>
        <w:rPr>
          <w:b/>
          <w:bCs/>
          <w:sz w:val="24"/>
          <w:szCs w:val="24"/>
        </w:rPr>
      </w:pPr>
      <w:r w:rsidRPr="00A0364E">
        <w:rPr>
          <w:b/>
          <w:bCs/>
          <w:sz w:val="24"/>
          <w:szCs w:val="24"/>
        </w:rPr>
        <w:t>6. Potencjał rynkowy</w:t>
      </w:r>
      <w:r w:rsidR="00310836">
        <w:rPr>
          <w:b/>
          <w:bCs/>
          <w:sz w:val="24"/>
          <w:szCs w:val="24"/>
        </w:rPr>
        <w:t xml:space="preserve"> końcowego rezultatu projektu </w:t>
      </w:r>
      <w:r w:rsidRPr="00A0364E">
        <w:rPr>
          <w:b/>
          <w:bCs/>
          <w:sz w:val="24"/>
          <w:szCs w:val="24"/>
        </w:rPr>
        <w:t xml:space="preserve">– </w:t>
      </w:r>
      <w:r w:rsidR="004B5270">
        <w:rPr>
          <w:b/>
          <w:bCs/>
          <w:sz w:val="24"/>
          <w:szCs w:val="24"/>
        </w:rPr>
        <w:t xml:space="preserve">zapotrzebowanie rynkowe, </w:t>
      </w:r>
      <w:r w:rsidRPr="00A0364E">
        <w:rPr>
          <w:b/>
          <w:bCs/>
          <w:sz w:val="24"/>
          <w:szCs w:val="24"/>
        </w:rPr>
        <w:t xml:space="preserve">klienci, segmenty, </w:t>
      </w:r>
      <w:r w:rsidR="00310836">
        <w:rPr>
          <w:b/>
          <w:bCs/>
          <w:sz w:val="24"/>
          <w:szCs w:val="24"/>
        </w:rPr>
        <w:t xml:space="preserve">zasięg, cechy </w:t>
      </w:r>
    </w:p>
    <w:p w14:paraId="0D296172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Ocenie podlega potencjał rynkowy końcowego rezultatu projektu, tj. produktu (towaru lub usługi), procesu lub rozwiązania przedstawionego we wniosku inkubacyjnego jako rezultat projektu.</w:t>
      </w:r>
    </w:p>
    <w:p w14:paraId="078BFE67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Ocena potencjału rynkowego ma charakter wielopłaszczyznowy i odbywa się poprzez udzielenie odpowiedzi na pytania w poniższych zakresach:</w:t>
      </w:r>
    </w:p>
    <w:p w14:paraId="20AB5A6F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1)</w:t>
      </w:r>
      <w:r w:rsidRPr="009D5790">
        <w:rPr>
          <w:bCs/>
          <w:i/>
          <w:color w:val="4F81BD" w:themeColor="accent1"/>
          <w:sz w:val="18"/>
          <w:szCs w:val="18"/>
        </w:rPr>
        <w:tab/>
        <w:t>Czy zaproponowany rezultat projektu odpowiada na zidentyfikowane zapotrzebowanie rynkowe (prawidłowa ocena rynku i potencjalnych klientów)?</w:t>
      </w:r>
    </w:p>
    <w:p w14:paraId="68B923D2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2)</w:t>
      </w:r>
      <w:r w:rsidRPr="009D5790">
        <w:rPr>
          <w:bCs/>
          <w:i/>
          <w:color w:val="4F81BD" w:themeColor="accent1"/>
          <w:sz w:val="18"/>
          <w:szCs w:val="18"/>
        </w:rPr>
        <w:tab/>
        <w:t>Czy zaproponowany rezultat projektu nie stanowi powielenia już istniejących rozwiązań?</w:t>
      </w:r>
    </w:p>
    <w:p w14:paraId="21A024C7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3)</w:t>
      </w:r>
      <w:r w:rsidRPr="009D5790">
        <w:rPr>
          <w:bCs/>
          <w:i/>
          <w:color w:val="4F81BD" w:themeColor="accent1"/>
          <w:sz w:val="18"/>
          <w:szCs w:val="18"/>
        </w:rPr>
        <w:tab/>
        <w:t>Czy potencjalny obszar oddziaływania rezultatu projektu ma zasięg co najmniej krajowy (tj. czy przedstawiono realne szanse zaistnienia rezultatu projektu na rynku ogólnopolskim)?</w:t>
      </w:r>
    </w:p>
    <w:p w14:paraId="17AFB8F1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4)</w:t>
      </w:r>
      <w:r w:rsidRPr="009D5790">
        <w:rPr>
          <w:bCs/>
          <w:i/>
          <w:color w:val="4F81BD" w:themeColor="accent1"/>
          <w:sz w:val="18"/>
          <w:szCs w:val="18"/>
        </w:rPr>
        <w:tab/>
        <w:t>Czy rezultat projektu ma charakter uniwersalny, tj. czy posiada cechy, które umożliwiają jego dalszą adaptację do nowych celów, nieopisanych w projekcie (tj. czy specyfika danego rezultatu projektu nie wymusza jego stosowania w ścisłym, ograniczonym zakresie opisanym w projekcie)?</w:t>
      </w:r>
    </w:p>
    <w:p w14:paraId="4B56B670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5)</w:t>
      </w:r>
      <w:r w:rsidRPr="009D5790">
        <w:rPr>
          <w:bCs/>
          <w:i/>
          <w:color w:val="4F81BD" w:themeColor="accent1"/>
          <w:sz w:val="18"/>
          <w:szCs w:val="18"/>
        </w:rPr>
        <w:tab/>
        <w:t>Czy przewidywany czas wprowadzenia rezultatu projektu na rynek i przewidywany czas utrzymywania się atrakcyjności rezultatu projektu na rynku jest na tyle długi, aby możliwe było uznanie zasadności realizacji projektu w kontekście zmienności uwarunkowań rynkowych w danej dziedzinie/branży?</w:t>
      </w:r>
    </w:p>
    <w:p w14:paraId="58A1CC10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</w:p>
    <w:p w14:paraId="521E78CC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Ocena dokonywana jest w skali od 0 do 5, przy czym liczba przyznanych punktów oznacza, że projekt spełnia dane kryterium w stopniu:</w:t>
      </w:r>
    </w:p>
    <w:p w14:paraId="760D1507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5 – doskonałym,</w:t>
      </w:r>
    </w:p>
    <w:p w14:paraId="6EECB576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4 – bardzo dobrym,</w:t>
      </w:r>
    </w:p>
    <w:p w14:paraId="09FA5CE4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lastRenderedPageBreak/>
        <w:t>3 – dobrym,</w:t>
      </w:r>
    </w:p>
    <w:p w14:paraId="64CA5564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2 – przeciętnym,</w:t>
      </w:r>
    </w:p>
    <w:p w14:paraId="413AD0DE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1 – niskim,</w:t>
      </w:r>
    </w:p>
    <w:p w14:paraId="086BB1F0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0 – niedostatecznym.</w:t>
      </w:r>
    </w:p>
    <w:p w14:paraId="2695FD23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</w:p>
    <w:p w14:paraId="53997F01" w14:textId="631CDCFD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Dopuszczalna jest poprawa formularza rekrutacyjnego w zakresie informacji weryfikowanych w ramach kryterium.</w:t>
      </w:r>
    </w:p>
    <w:p w14:paraId="7D2D82F9" w14:textId="22878204" w:rsidR="0033015D" w:rsidRPr="0033015D" w:rsidRDefault="002C519E" w:rsidP="0033015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Opis: </w:t>
      </w:r>
      <w:r w:rsidR="005D5E29">
        <w:rPr>
          <w:bCs/>
          <w:sz w:val="24"/>
          <w:szCs w:val="24"/>
        </w:rPr>
        <w:t xml:space="preserve">(limit znaków 10 000) </w:t>
      </w:r>
      <w:r w:rsidR="0033015D" w:rsidRPr="0033015D">
        <w:rPr>
          <w:sz w:val="24"/>
          <w:szCs w:val="24"/>
        </w:rPr>
        <w:t>………………………………………………………………………..</w:t>
      </w:r>
    </w:p>
    <w:p w14:paraId="64BAEEB4" w14:textId="52BDE1E6" w:rsidR="001F358C" w:rsidRDefault="00727E88">
      <w:pPr>
        <w:rPr>
          <w:b/>
          <w:bCs/>
          <w:sz w:val="24"/>
          <w:szCs w:val="24"/>
        </w:rPr>
      </w:pPr>
      <w:r w:rsidRPr="00A0364E">
        <w:rPr>
          <w:b/>
          <w:bCs/>
          <w:sz w:val="24"/>
          <w:szCs w:val="24"/>
        </w:rPr>
        <w:t xml:space="preserve">7. Opis </w:t>
      </w:r>
      <w:r w:rsidR="002C519E">
        <w:rPr>
          <w:b/>
          <w:bCs/>
          <w:sz w:val="24"/>
          <w:szCs w:val="24"/>
        </w:rPr>
        <w:t xml:space="preserve">zasobów </w:t>
      </w:r>
      <w:r w:rsidRPr="00A0364E">
        <w:rPr>
          <w:b/>
          <w:bCs/>
          <w:sz w:val="24"/>
          <w:szCs w:val="24"/>
        </w:rPr>
        <w:t>(kluczowe osoby</w:t>
      </w:r>
      <w:r w:rsidR="003E643B" w:rsidRPr="00A0364E">
        <w:rPr>
          <w:b/>
          <w:bCs/>
          <w:sz w:val="24"/>
          <w:szCs w:val="24"/>
        </w:rPr>
        <w:t xml:space="preserve"> </w:t>
      </w:r>
      <w:r w:rsidRPr="00A0364E">
        <w:rPr>
          <w:b/>
          <w:bCs/>
          <w:sz w:val="24"/>
          <w:szCs w:val="24"/>
        </w:rPr>
        <w:t>i ich kompetencje)</w:t>
      </w:r>
    </w:p>
    <w:p w14:paraId="72D2A48D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Ocenie podlega potencjał wnioskodawcy oraz stopień i zakres zaangażowania posiadanych zasobów kadrowych, technicznych, organizacyjnych.</w:t>
      </w:r>
    </w:p>
    <w:p w14:paraId="15FFA58B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1)</w:t>
      </w:r>
      <w:r w:rsidRPr="009D5790">
        <w:rPr>
          <w:bCs/>
          <w:i/>
          <w:color w:val="4F81BD" w:themeColor="accent1"/>
          <w:sz w:val="18"/>
          <w:szCs w:val="18"/>
        </w:rPr>
        <w:tab/>
        <w:t>Potencjał (zasoby) kadrowy wnioskodawcy planowany do wykorzystania w ramach projektu (kluczowe osoby, które zostaną zaangażowane do realizacji projektu, ich kwalifikacje i doświadczenie zawodowe oraz branżowe, planowane funkcje i zadania, dotychczasowe sukcesy, motywacja do prowadzenia własnej działalności gospodarczej) są wystarczające do osiągnięcia rezultatów projektu – 3 pkt</w:t>
      </w:r>
    </w:p>
    <w:p w14:paraId="0B7E83C4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2)</w:t>
      </w:r>
      <w:r w:rsidRPr="009D5790">
        <w:rPr>
          <w:bCs/>
          <w:i/>
          <w:color w:val="4F81BD" w:themeColor="accent1"/>
          <w:sz w:val="18"/>
          <w:szCs w:val="18"/>
        </w:rPr>
        <w:tab/>
        <w:t>Potencjał techniczny (zasoby) wnioskodawcy planowany do wykorzystania w ramach projektu (sprzęt, urządzenia, wyposażenie, warunki lokalowe) są wystarczające do osiągnięcia rezultatów projektu – 2 pkt</w:t>
      </w:r>
    </w:p>
    <w:p w14:paraId="0F91A782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3)</w:t>
      </w:r>
      <w:r w:rsidRPr="009D5790">
        <w:rPr>
          <w:bCs/>
          <w:i/>
          <w:color w:val="4F81BD" w:themeColor="accent1"/>
          <w:sz w:val="18"/>
          <w:szCs w:val="18"/>
        </w:rPr>
        <w:tab/>
        <w:t>Potencjał organizacyjny (m.in. doświadczenie kadry projektowej w realizacji przedsięwzięć polegających na wdrażaniu innowacyjnych produktów (towarów lub usług), procesów lub rozwiązań, doświadczenie w realizacji projektów dofinansowanych z zewnętrznych źródeł finansowania) oraz planowany sposób realizacji działań (realność i adekwatność harmonogramu, sposób zarządzania projektem) są wystarczające do osiągnięcia rezultatów projektu – 2 pkt.</w:t>
      </w:r>
    </w:p>
    <w:p w14:paraId="61D3EDA2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</w:p>
    <w:p w14:paraId="1A503DAA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Wnioskodawca nie wykazuje wystarczającego:</w:t>
      </w:r>
    </w:p>
    <w:p w14:paraId="135A661F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1) potencjału kadrowego – 0 pkt.,</w:t>
      </w:r>
    </w:p>
    <w:p w14:paraId="0E0C720E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2) potencjału technicznego – 0 pkt.,</w:t>
      </w:r>
    </w:p>
    <w:p w14:paraId="0E803ECF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3) potencjału organizacyjnego – 0 pkt.,</w:t>
      </w:r>
    </w:p>
    <w:p w14:paraId="68F635C2" w14:textId="77777777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</w:p>
    <w:p w14:paraId="59900D58" w14:textId="487933E9" w:rsidR="009D5790" w:rsidRPr="009D5790" w:rsidRDefault="009D5790" w:rsidP="009D5790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Dopuszczalna jest poprawa formularza rekrutacyjnego w zakresie informacji weryfikowanych w ramach kryterium.</w:t>
      </w:r>
    </w:p>
    <w:p w14:paraId="77F3F6DF" w14:textId="0CFE73EA" w:rsidR="002C519E" w:rsidRPr="00A0364E" w:rsidRDefault="002C519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a) zasoby kadrowe</w:t>
      </w:r>
    </w:p>
    <w:p w14:paraId="53E5886F" w14:textId="22C3606D" w:rsidR="0033015D" w:rsidRDefault="002C519E" w:rsidP="0033015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Opis: </w:t>
      </w:r>
      <w:r w:rsidR="005D5E29">
        <w:rPr>
          <w:bCs/>
          <w:sz w:val="24"/>
          <w:szCs w:val="24"/>
        </w:rPr>
        <w:t xml:space="preserve">(limit znaków 10 000) </w:t>
      </w:r>
      <w:r w:rsidR="0033015D" w:rsidRPr="0033015D">
        <w:rPr>
          <w:sz w:val="24"/>
          <w:szCs w:val="24"/>
        </w:rPr>
        <w:t>………………………………………………………………………..</w:t>
      </w:r>
    </w:p>
    <w:p w14:paraId="081660B7" w14:textId="1B0ED496" w:rsidR="002C519E" w:rsidRDefault="002C519E" w:rsidP="0033015D">
      <w:pPr>
        <w:spacing w:line="360" w:lineRule="auto"/>
        <w:rPr>
          <w:b/>
          <w:sz w:val="24"/>
          <w:szCs w:val="24"/>
        </w:rPr>
      </w:pPr>
      <w:r w:rsidRPr="002C519E">
        <w:rPr>
          <w:b/>
          <w:sz w:val="24"/>
          <w:szCs w:val="24"/>
        </w:rPr>
        <w:t>b)</w:t>
      </w:r>
      <w:r>
        <w:rPr>
          <w:b/>
          <w:sz w:val="24"/>
          <w:szCs w:val="24"/>
        </w:rPr>
        <w:t xml:space="preserve"> </w:t>
      </w:r>
      <w:r w:rsidRPr="002C519E">
        <w:rPr>
          <w:b/>
          <w:sz w:val="24"/>
          <w:szCs w:val="24"/>
        </w:rPr>
        <w:t>zasoby techniczne</w:t>
      </w:r>
    </w:p>
    <w:p w14:paraId="6D138F56" w14:textId="7C17EB96" w:rsidR="002C519E" w:rsidRDefault="002C519E" w:rsidP="002C519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Opis: </w:t>
      </w:r>
      <w:r w:rsidR="005D5E29">
        <w:rPr>
          <w:bCs/>
          <w:sz w:val="24"/>
          <w:szCs w:val="24"/>
        </w:rPr>
        <w:t xml:space="preserve">(limit znaków 10 000) </w:t>
      </w:r>
      <w:r w:rsidRPr="0033015D">
        <w:rPr>
          <w:sz w:val="24"/>
          <w:szCs w:val="24"/>
        </w:rPr>
        <w:t>………………………………………………………………………..</w:t>
      </w:r>
    </w:p>
    <w:p w14:paraId="5C5807BA" w14:textId="6FD2023A" w:rsidR="002C519E" w:rsidRDefault="002C519E" w:rsidP="0033015D">
      <w:pPr>
        <w:spacing w:line="360" w:lineRule="auto"/>
        <w:rPr>
          <w:b/>
          <w:sz w:val="24"/>
          <w:szCs w:val="24"/>
        </w:rPr>
      </w:pPr>
      <w:r w:rsidRPr="002C519E">
        <w:rPr>
          <w:b/>
          <w:sz w:val="24"/>
          <w:szCs w:val="24"/>
        </w:rPr>
        <w:t>c) zasoby organizacyjne</w:t>
      </w:r>
    </w:p>
    <w:p w14:paraId="66AC5CBC" w14:textId="46EB489A" w:rsidR="002C519E" w:rsidRPr="002C519E" w:rsidRDefault="002C519E" w:rsidP="0033015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Opis: </w:t>
      </w:r>
      <w:r w:rsidR="005D5E29">
        <w:rPr>
          <w:bCs/>
          <w:sz w:val="24"/>
          <w:szCs w:val="24"/>
        </w:rPr>
        <w:t xml:space="preserve">(limit znaków 10 000) </w:t>
      </w:r>
      <w:r w:rsidRPr="0033015D">
        <w:rPr>
          <w:sz w:val="24"/>
          <w:szCs w:val="24"/>
        </w:rPr>
        <w:t>………………………………………………………………………..</w:t>
      </w:r>
    </w:p>
    <w:p w14:paraId="0CE9E7A5" w14:textId="60F72A23" w:rsidR="001F358C" w:rsidRDefault="00727E88" w:rsidP="00E372F6">
      <w:pPr>
        <w:jc w:val="both"/>
        <w:rPr>
          <w:b/>
          <w:bCs/>
          <w:sz w:val="24"/>
          <w:szCs w:val="24"/>
        </w:rPr>
      </w:pPr>
      <w:r w:rsidRPr="00A0364E">
        <w:rPr>
          <w:b/>
          <w:bCs/>
          <w:sz w:val="24"/>
          <w:szCs w:val="24"/>
        </w:rPr>
        <w:t xml:space="preserve">9. Czy </w:t>
      </w:r>
      <w:r w:rsidR="00E21833" w:rsidRPr="00A0364E">
        <w:rPr>
          <w:b/>
          <w:bCs/>
          <w:sz w:val="24"/>
          <w:szCs w:val="24"/>
        </w:rPr>
        <w:t xml:space="preserve">opisywane rozwiązanie przyczyni </w:t>
      </w:r>
      <w:r w:rsidR="00E004E9" w:rsidRPr="00A0364E">
        <w:rPr>
          <w:b/>
          <w:bCs/>
          <w:sz w:val="24"/>
          <w:szCs w:val="24"/>
        </w:rPr>
        <w:t>się do zwiększenia równości, włączenia społecznego</w:t>
      </w:r>
      <w:r w:rsidR="00E21833" w:rsidRPr="00A0364E">
        <w:rPr>
          <w:b/>
          <w:bCs/>
          <w:sz w:val="24"/>
          <w:szCs w:val="24"/>
        </w:rPr>
        <w:t xml:space="preserve">, </w:t>
      </w:r>
      <w:r w:rsidR="00E004E9" w:rsidRPr="00A0364E">
        <w:rPr>
          <w:b/>
          <w:bCs/>
          <w:sz w:val="24"/>
          <w:szCs w:val="24"/>
        </w:rPr>
        <w:t>niedyskryminacji, w tym prom</w:t>
      </w:r>
      <w:r w:rsidR="00E01913" w:rsidRPr="00A0364E">
        <w:rPr>
          <w:b/>
          <w:bCs/>
          <w:sz w:val="24"/>
          <w:szCs w:val="24"/>
        </w:rPr>
        <w:t>ocji</w:t>
      </w:r>
      <w:r w:rsidR="00E21833" w:rsidRPr="00A0364E">
        <w:rPr>
          <w:b/>
          <w:bCs/>
          <w:sz w:val="24"/>
          <w:szCs w:val="24"/>
        </w:rPr>
        <w:t xml:space="preserve"> zaangażowania kobiet</w:t>
      </w:r>
      <w:r w:rsidR="002C519E">
        <w:rPr>
          <w:b/>
          <w:bCs/>
          <w:sz w:val="24"/>
          <w:szCs w:val="24"/>
        </w:rPr>
        <w:t>?</w:t>
      </w:r>
    </w:p>
    <w:p w14:paraId="1F0025E5" w14:textId="77777777" w:rsidR="009D5790" w:rsidRPr="009D5790" w:rsidRDefault="009D5790" w:rsidP="00E372F6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Premiowane będą koncepcje/produkty przedsiębiorstw na wczesnym etapie rozwoju, w wyniku których powstaną usługi lub produkty przyczyniające się do zwiększenia równości, włączenia</w:t>
      </w:r>
    </w:p>
    <w:p w14:paraId="0637D0A8" w14:textId="4332DB09" w:rsidR="009D5790" w:rsidRPr="009D5790" w:rsidRDefault="009D5790" w:rsidP="00E372F6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społecznego, niedyskryminacji, w tym p</w:t>
      </w:r>
      <w:r>
        <w:rPr>
          <w:bCs/>
          <w:i/>
          <w:color w:val="4F81BD" w:themeColor="accent1"/>
          <w:sz w:val="18"/>
          <w:szCs w:val="18"/>
        </w:rPr>
        <w:t xml:space="preserve">romujące zaangażowanie kobiet. </w:t>
      </w:r>
    </w:p>
    <w:p w14:paraId="79A445B7" w14:textId="7F9C09F4" w:rsidR="009D5790" w:rsidRPr="009D5790" w:rsidRDefault="009D5790" w:rsidP="00E372F6">
      <w:pPr>
        <w:jc w:val="both"/>
        <w:rPr>
          <w:bCs/>
          <w:i/>
          <w:color w:val="4F81BD" w:themeColor="accent1"/>
          <w:sz w:val="18"/>
          <w:szCs w:val="18"/>
        </w:rPr>
      </w:pPr>
      <w:r>
        <w:rPr>
          <w:bCs/>
          <w:i/>
          <w:color w:val="4F81BD" w:themeColor="accent1"/>
          <w:sz w:val="18"/>
          <w:szCs w:val="18"/>
        </w:rPr>
        <w:t xml:space="preserve">Ocena dokonywana jest </w:t>
      </w:r>
      <w:r w:rsidRPr="009D5790">
        <w:rPr>
          <w:bCs/>
          <w:i/>
          <w:color w:val="4F81BD" w:themeColor="accent1"/>
          <w:sz w:val="18"/>
          <w:szCs w:val="18"/>
        </w:rPr>
        <w:t>w skali od 0 do 4, przy czym liczba prz</w:t>
      </w:r>
      <w:r>
        <w:rPr>
          <w:bCs/>
          <w:i/>
          <w:color w:val="4F81BD" w:themeColor="accent1"/>
          <w:sz w:val="18"/>
          <w:szCs w:val="18"/>
        </w:rPr>
        <w:t xml:space="preserve">yznanych punktów oznacza, że:  </w:t>
      </w:r>
    </w:p>
    <w:p w14:paraId="2E13779D" w14:textId="77777777" w:rsidR="009D5790" w:rsidRPr="009D5790" w:rsidRDefault="009D5790" w:rsidP="00E372F6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4 - Projekt kompleksowo wspiera równość, włączenie społeczne, niedyskryminację i zaangażowanie kobiet, mając wyraźny wpływ na te obszary.</w:t>
      </w:r>
    </w:p>
    <w:p w14:paraId="3BE09EDF" w14:textId="45D6C395" w:rsidR="009D5790" w:rsidRPr="009D5790" w:rsidRDefault="009D5790" w:rsidP="00E372F6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3- Projekt zawiera konkretne działania, które wspierają równość, włączeni</w:t>
      </w:r>
      <w:r w:rsidR="00C33C2D">
        <w:rPr>
          <w:bCs/>
          <w:i/>
          <w:color w:val="4F81BD" w:themeColor="accent1"/>
          <w:sz w:val="18"/>
          <w:szCs w:val="18"/>
        </w:rPr>
        <w:t>e społeczne, niedyskryminację i </w:t>
      </w:r>
      <w:r w:rsidRPr="009D5790">
        <w:rPr>
          <w:bCs/>
          <w:i/>
          <w:color w:val="4F81BD" w:themeColor="accent1"/>
          <w:sz w:val="18"/>
          <w:szCs w:val="18"/>
        </w:rPr>
        <w:t>zaangażowanie kobiet.</w:t>
      </w:r>
    </w:p>
    <w:p w14:paraId="333BACE0" w14:textId="77777777" w:rsidR="009D5790" w:rsidRPr="009D5790" w:rsidRDefault="009D5790" w:rsidP="00E372F6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 xml:space="preserve">2- Projekt częściowo odnosi się do tych kwestii równości, wyłączenia społecznego, niedyskryminacji i zaangażowania kobiet, ale brak w nim konkretnych działań </w:t>
      </w:r>
    </w:p>
    <w:p w14:paraId="1363DB61" w14:textId="77777777" w:rsidR="009D5790" w:rsidRPr="009D5790" w:rsidRDefault="009D5790" w:rsidP="00E372F6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1- Projekt ma marginalny wpływ na równość, włączenie społeczne, niedyskryminację, zaangażowanie kobiet.</w:t>
      </w:r>
    </w:p>
    <w:p w14:paraId="568C5755" w14:textId="32519E4A" w:rsidR="009D5790" w:rsidRPr="009D5790" w:rsidRDefault="009D5790" w:rsidP="00E372F6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0- Projekt nie</w:t>
      </w:r>
      <w:r>
        <w:rPr>
          <w:bCs/>
          <w:i/>
          <w:color w:val="4F81BD" w:themeColor="accent1"/>
          <w:sz w:val="18"/>
          <w:szCs w:val="18"/>
        </w:rPr>
        <w:t xml:space="preserve"> uwzględnia omawianych kwestii </w:t>
      </w:r>
    </w:p>
    <w:p w14:paraId="0518735C" w14:textId="60FF37B6" w:rsidR="009D5790" w:rsidRPr="009D5790" w:rsidRDefault="009D5790" w:rsidP="00E372F6">
      <w:pPr>
        <w:jc w:val="both"/>
        <w:rPr>
          <w:bCs/>
          <w:i/>
          <w:color w:val="4F81BD" w:themeColor="accent1"/>
          <w:sz w:val="18"/>
          <w:szCs w:val="18"/>
        </w:rPr>
      </w:pPr>
      <w:r w:rsidRPr="009D5790">
        <w:rPr>
          <w:bCs/>
          <w:i/>
          <w:color w:val="4F81BD" w:themeColor="accent1"/>
          <w:sz w:val="18"/>
          <w:szCs w:val="18"/>
        </w:rPr>
        <w:t>Dopuszczalna jest poprawa wniosku inkubacyjnego w zakresie informacji weryfikowanych w ramach kryterium.</w:t>
      </w:r>
    </w:p>
    <w:p w14:paraId="56E3C605" w14:textId="722E7BF0" w:rsidR="00174E45" w:rsidRDefault="00174E45" w:rsidP="00174E45">
      <w:pPr>
        <w:rPr>
          <w:b/>
          <w:bCs/>
          <w:sz w:val="24"/>
          <w:szCs w:val="24"/>
        </w:rPr>
      </w:pPr>
      <w:r w:rsidRPr="00A0364E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A0364E">
        <w:rPr>
          <w:b/>
          <w:bCs/>
          <w:sz w:val="24"/>
          <w:szCs w:val="24"/>
        </w:rPr>
        <w:t xml:space="preserve"> TAK</w:t>
      </w:r>
    </w:p>
    <w:p w14:paraId="7C559454" w14:textId="74CE145B" w:rsidR="002C519E" w:rsidRPr="00A0364E" w:rsidRDefault="002C519E" w:rsidP="00174E45">
      <w:pPr>
        <w:rPr>
          <w:b/>
          <w:bCs/>
          <w:sz w:val="24"/>
          <w:szCs w:val="24"/>
        </w:rPr>
      </w:pPr>
      <w:r w:rsidRPr="002C519E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2C519E">
        <w:rPr>
          <w:b/>
          <w:bCs/>
          <w:sz w:val="24"/>
          <w:szCs w:val="24"/>
        </w:rPr>
        <w:t xml:space="preserve"> NIE</w:t>
      </w:r>
    </w:p>
    <w:p w14:paraId="29BEA9C5" w14:textId="74DA7D31" w:rsidR="0033015D" w:rsidRPr="002C519E" w:rsidRDefault="00174E45" w:rsidP="0033015D">
      <w:pPr>
        <w:spacing w:line="360" w:lineRule="auto"/>
        <w:rPr>
          <w:sz w:val="24"/>
          <w:szCs w:val="24"/>
        </w:rPr>
      </w:pPr>
      <w:r w:rsidRPr="002C519E">
        <w:rPr>
          <w:bCs/>
          <w:sz w:val="24"/>
          <w:szCs w:val="24"/>
        </w:rPr>
        <w:t>Uzasadnienie</w:t>
      </w:r>
      <w:r w:rsidR="0033015D" w:rsidRPr="002C519E">
        <w:rPr>
          <w:bCs/>
          <w:sz w:val="24"/>
          <w:szCs w:val="24"/>
        </w:rPr>
        <w:t xml:space="preserve">: </w:t>
      </w:r>
      <w:r w:rsidR="005D5E29">
        <w:rPr>
          <w:bCs/>
          <w:sz w:val="24"/>
          <w:szCs w:val="24"/>
        </w:rPr>
        <w:t xml:space="preserve">(limit znaków 10 000) </w:t>
      </w:r>
      <w:r w:rsidR="0033015D" w:rsidRPr="002C519E">
        <w:rPr>
          <w:sz w:val="24"/>
          <w:szCs w:val="24"/>
        </w:rPr>
        <w:t>………………………………………………………………………..</w:t>
      </w:r>
    </w:p>
    <w:p w14:paraId="046849BC" w14:textId="1478B0BA" w:rsidR="001F358C" w:rsidRDefault="00727E88" w:rsidP="0033015D">
      <w:pPr>
        <w:pStyle w:val="Nagwek1"/>
        <w:rPr>
          <w:sz w:val="32"/>
          <w:szCs w:val="32"/>
        </w:rPr>
      </w:pPr>
      <w:r w:rsidRPr="0033015D">
        <w:rPr>
          <w:sz w:val="32"/>
          <w:szCs w:val="32"/>
        </w:rPr>
        <w:t>IV. OŚWIADCZENIA</w:t>
      </w:r>
    </w:p>
    <w:p w14:paraId="75208BE2" w14:textId="77777777" w:rsidR="00670662" w:rsidRPr="00670662" w:rsidRDefault="00670662" w:rsidP="00670662"/>
    <w:p w14:paraId="2FE16BE4" w14:textId="77777777" w:rsidR="001F358C" w:rsidRPr="00310836" w:rsidRDefault="00727E88" w:rsidP="00310836">
      <w:pPr>
        <w:jc w:val="both"/>
        <w:rPr>
          <w:sz w:val="24"/>
          <w:szCs w:val="24"/>
        </w:rPr>
      </w:pPr>
      <w:r w:rsidRPr="00310836">
        <w:rPr>
          <w:sz w:val="24"/>
          <w:szCs w:val="24"/>
        </w:rPr>
        <w:t>Proszę zaznaczyć „TAK” przy spełnionych warunkach:</w:t>
      </w:r>
    </w:p>
    <w:p w14:paraId="622BA887" w14:textId="6947FD95" w:rsidR="00155DC1" w:rsidRPr="00310836" w:rsidRDefault="00155DC1" w:rsidP="00310836">
      <w:pPr>
        <w:jc w:val="both"/>
        <w:rPr>
          <w:sz w:val="24"/>
          <w:szCs w:val="24"/>
        </w:rPr>
      </w:pPr>
      <w:r w:rsidRPr="00310836">
        <w:rPr>
          <w:rFonts w:ascii="Segoe UI Symbol" w:hAnsi="Segoe UI Symbol" w:cs="Segoe UI Symbol"/>
          <w:sz w:val="24"/>
          <w:szCs w:val="24"/>
        </w:rPr>
        <w:lastRenderedPageBreak/>
        <w:t>☐</w:t>
      </w:r>
      <w:r w:rsidRPr="00310836">
        <w:rPr>
          <w:sz w:val="24"/>
          <w:szCs w:val="24"/>
        </w:rPr>
        <w:t xml:space="preserve">  Oświadczam, iż jestem właścicielem pomysłu biznesowego, zgłoszonego zgodnie z Regulaminem. Właścicielowi Pomysłu biznesowego przysługuje wyłączne i niczym nieograniczone i nieobciążone prawo do zgłoszonego pomysłu biznesowego, w tym:</w:t>
      </w:r>
    </w:p>
    <w:p w14:paraId="48BCC984" w14:textId="6DACC079" w:rsidR="00155DC1" w:rsidRPr="00310836" w:rsidRDefault="00155DC1" w:rsidP="00310836">
      <w:pPr>
        <w:jc w:val="both"/>
        <w:rPr>
          <w:sz w:val="24"/>
          <w:szCs w:val="24"/>
        </w:rPr>
      </w:pPr>
      <w:r w:rsidRPr="00310836">
        <w:rPr>
          <w:sz w:val="24"/>
          <w:szCs w:val="24"/>
        </w:rPr>
        <w:t>- przysługują mu wyłączne majątkowe prawa autorskie do zgłoszonego pomysłu biznesowego,</w:t>
      </w:r>
    </w:p>
    <w:p w14:paraId="0D8B9AA8" w14:textId="6D602853" w:rsidR="00155DC1" w:rsidRPr="00310836" w:rsidRDefault="00155DC1" w:rsidP="00310836">
      <w:pPr>
        <w:jc w:val="both"/>
        <w:rPr>
          <w:sz w:val="24"/>
          <w:szCs w:val="24"/>
        </w:rPr>
      </w:pPr>
      <w:r w:rsidRPr="00310836">
        <w:rPr>
          <w:sz w:val="24"/>
          <w:szCs w:val="24"/>
        </w:rPr>
        <w:t>- posiada wyłączne uprawnienie do rozporządzania nim,</w:t>
      </w:r>
    </w:p>
    <w:p w14:paraId="7363AE69" w14:textId="35E4F2D0" w:rsidR="00EC658E" w:rsidRPr="00310836" w:rsidRDefault="00155DC1" w:rsidP="00310836">
      <w:pPr>
        <w:jc w:val="both"/>
        <w:rPr>
          <w:sz w:val="24"/>
          <w:szCs w:val="24"/>
        </w:rPr>
      </w:pPr>
      <w:r w:rsidRPr="00310836">
        <w:rPr>
          <w:sz w:val="24"/>
          <w:szCs w:val="24"/>
        </w:rPr>
        <w:t>- opisany w pomyśle biznesowym produkt/usługa/proces nie jest objęty postępowaniem o zastrzeżeniu praw własności przemysłowej lub intelektualnej przez inny podmiot/y lub osobę/y.</w:t>
      </w:r>
    </w:p>
    <w:p w14:paraId="4BFE5DD8" w14:textId="29323A41" w:rsidR="00F90F93" w:rsidRPr="00310836" w:rsidRDefault="00727E88" w:rsidP="00310836">
      <w:pPr>
        <w:jc w:val="both"/>
        <w:rPr>
          <w:sz w:val="24"/>
          <w:szCs w:val="24"/>
        </w:rPr>
      </w:pPr>
      <w:r w:rsidRPr="00310836">
        <w:rPr>
          <w:rFonts w:ascii="Segoe UI Symbol" w:hAnsi="Segoe UI Symbol" w:cs="Segoe UI Symbol"/>
          <w:sz w:val="24"/>
          <w:szCs w:val="24"/>
        </w:rPr>
        <w:t>☐</w:t>
      </w:r>
      <w:r w:rsidRPr="00310836">
        <w:rPr>
          <w:sz w:val="24"/>
          <w:szCs w:val="24"/>
        </w:rPr>
        <w:t xml:space="preserve"> </w:t>
      </w:r>
      <w:r w:rsidR="002C519E">
        <w:rPr>
          <w:sz w:val="24"/>
          <w:szCs w:val="24"/>
        </w:rPr>
        <w:t>Oświadczam, iż z</w:t>
      </w:r>
      <w:r w:rsidR="00F90F93" w:rsidRPr="00310836">
        <w:rPr>
          <w:sz w:val="24"/>
          <w:szCs w:val="24"/>
        </w:rPr>
        <w:t>apoznałem/am się z klauzulą informacyjną o przetwarzaniu danych osobowych</w:t>
      </w:r>
      <w:r w:rsidR="00155DC1" w:rsidRPr="00310836">
        <w:rPr>
          <w:sz w:val="24"/>
          <w:szCs w:val="24"/>
        </w:rPr>
        <w:t xml:space="preserve"> i wyrażam zgodę na przetwarzanie danych osobowych zgodnie z obowiązującymi przepisami.</w:t>
      </w:r>
      <w:bookmarkStart w:id="0" w:name="_GoBack"/>
      <w:bookmarkEnd w:id="0"/>
    </w:p>
    <w:p w14:paraId="56339631" w14:textId="38BCFF96" w:rsidR="0082319A" w:rsidRPr="00310836" w:rsidRDefault="0082319A" w:rsidP="00310836">
      <w:pPr>
        <w:jc w:val="both"/>
        <w:rPr>
          <w:sz w:val="24"/>
          <w:szCs w:val="24"/>
        </w:rPr>
      </w:pPr>
      <w:r w:rsidRPr="00310836">
        <w:rPr>
          <w:rFonts w:ascii="Segoe UI Symbol" w:hAnsi="Segoe UI Symbol" w:cs="Segoe UI Symbol"/>
          <w:sz w:val="24"/>
          <w:szCs w:val="24"/>
        </w:rPr>
        <w:t>☐</w:t>
      </w:r>
      <w:r w:rsidRPr="00310836">
        <w:rPr>
          <w:sz w:val="24"/>
          <w:szCs w:val="24"/>
        </w:rPr>
        <w:t xml:space="preserve"> Oświadczam, iż reprezentowany przeze mnie </w:t>
      </w:r>
      <w:r w:rsidR="00670662" w:rsidRPr="00310836">
        <w:rPr>
          <w:sz w:val="24"/>
          <w:szCs w:val="24"/>
        </w:rPr>
        <w:t xml:space="preserve">podmiot </w:t>
      </w:r>
      <w:r w:rsidRPr="00310836">
        <w:rPr>
          <w:sz w:val="24"/>
          <w:szCs w:val="24"/>
        </w:rPr>
        <w:t>należy do kategorii mikro przedsiębiorcy lub małego przedsiębiorcy; spełniającego warunki określone w</w:t>
      </w:r>
      <w:r w:rsidR="00E529CE" w:rsidRPr="00310836">
        <w:rPr>
          <w:sz w:val="24"/>
          <w:szCs w:val="24"/>
        </w:rPr>
        <w:t xml:space="preserve"> art. 2 ust. 2 załącznika</w:t>
      </w:r>
      <w:r w:rsidRPr="00310836">
        <w:rPr>
          <w:sz w:val="24"/>
          <w:szCs w:val="24"/>
        </w:rPr>
        <w:t xml:space="preserve"> I do Rozporządzenia Komisji Europejskiej (UE) nr 651/2014</w:t>
      </w:r>
      <w:r w:rsidR="00E529CE" w:rsidRPr="00310836">
        <w:rPr>
          <w:sz w:val="24"/>
          <w:szCs w:val="24"/>
        </w:rPr>
        <w:t>.</w:t>
      </w:r>
    </w:p>
    <w:p w14:paraId="598FA70C" w14:textId="6F49DAF5" w:rsidR="00E529CE" w:rsidRPr="00310836" w:rsidRDefault="00E529CE" w:rsidP="00310836">
      <w:pPr>
        <w:jc w:val="both"/>
        <w:rPr>
          <w:sz w:val="24"/>
          <w:szCs w:val="24"/>
        </w:rPr>
      </w:pPr>
      <w:r w:rsidRPr="00310836">
        <w:rPr>
          <w:rFonts w:ascii="Segoe UI Symbol" w:hAnsi="Segoe UI Symbol" w:cs="Segoe UI Symbol"/>
          <w:sz w:val="24"/>
          <w:szCs w:val="24"/>
        </w:rPr>
        <w:t>☐</w:t>
      </w:r>
      <w:r w:rsidRPr="00310836">
        <w:rPr>
          <w:sz w:val="24"/>
          <w:szCs w:val="24"/>
        </w:rPr>
        <w:t xml:space="preserve">  Oświadczam, iż reprezentowany przeze mnie podmiot funkcjonuje na rynku nie dłużej niż 3 lata, licząc na moment złożenia aplikacji w programie inkubacyjnym.</w:t>
      </w:r>
    </w:p>
    <w:p w14:paraId="7F61D9D8" w14:textId="56630032" w:rsidR="00E529CE" w:rsidRPr="00310836" w:rsidRDefault="00E529CE" w:rsidP="00310836">
      <w:pPr>
        <w:jc w:val="both"/>
        <w:rPr>
          <w:sz w:val="24"/>
          <w:szCs w:val="24"/>
        </w:rPr>
      </w:pPr>
      <w:r w:rsidRPr="00310836">
        <w:rPr>
          <w:rFonts w:ascii="Segoe UI Symbol" w:hAnsi="Segoe UI Symbol" w:cs="Segoe UI Symbol"/>
          <w:sz w:val="24"/>
          <w:szCs w:val="24"/>
        </w:rPr>
        <w:t>☐</w:t>
      </w:r>
      <w:r w:rsidRPr="00310836">
        <w:rPr>
          <w:sz w:val="24"/>
          <w:szCs w:val="24"/>
        </w:rPr>
        <w:t xml:space="preserve"> Oświadczam, iż reprezentowany przeze mnie podmiot nie znajduje się w upadłości lub prowadzone jest wobec niego postępowanie restukturyzacyjne.</w:t>
      </w:r>
    </w:p>
    <w:p w14:paraId="2F0C5986" w14:textId="1241E400" w:rsidR="00E529CE" w:rsidRPr="00310836" w:rsidRDefault="00E529CE" w:rsidP="00310836">
      <w:pPr>
        <w:jc w:val="both"/>
        <w:rPr>
          <w:rFonts w:cs="Segoe UI Symbol"/>
          <w:sz w:val="24"/>
          <w:szCs w:val="24"/>
        </w:rPr>
      </w:pPr>
      <w:r w:rsidRPr="00310836">
        <w:rPr>
          <w:rFonts w:ascii="Segoe UI Symbol" w:hAnsi="Segoe UI Symbol" w:cs="Segoe UI Symbol"/>
          <w:sz w:val="24"/>
          <w:szCs w:val="24"/>
        </w:rPr>
        <w:t>☐</w:t>
      </w:r>
      <w:r w:rsidRPr="00310836">
        <w:rPr>
          <w:rFonts w:cs="Segoe UI Symbol"/>
          <w:sz w:val="24"/>
          <w:szCs w:val="24"/>
        </w:rPr>
        <w:t xml:space="preserve"> O</w:t>
      </w:r>
      <w:r w:rsidRPr="00310836">
        <w:rPr>
          <w:rFonts w:cs="Calibri"/>
          <w:sz w:val="24"/>
          <w:szCs w:val="24"/>
        </w:rPr>
        <w:t>ś</w:t>
      </w:r>
      <w:r w:rsidRPr="00310836">
        <w:rPr>
          <w:rFonts w:cs="Segoe UI Symbol"/>
          <w:sz w:val="24"/>
          <w:szCs w:val="24"/>
        </w:rPr>
        <w:t>wiadczam, i</w:t>
      </w:r>
      <w:r w:rsidRPr="00310836">
        <w:rPr>
          <w:rFonts w:cs="Calibri"/>
          <w:sz w:val="24"/>
          <w:szCs w:val="24"/>
        </w:rPr>
        <w:t>ż</w:t>
      </w:r>
      <w:r w:rsidRPr="00310836">
        <w:rPr>
          <w:rFonts w:cs="Segoe UI Symbol"/>
          <w:sz w:val="24"/>
          <w:szCs w:val="24"/>
        </w:rPr>
        <w:t xml:space="preserve"> reprezentowany przeze mnie podmiot nie jest przedsi</w:t>
      </w:r>
      <w:r w:rsidRPr="00310836">
        <w:rPr>
          <w:rFonts w:cs="Calibri"/>
          <w:sz w:val="24"/>
          <w:szCs w:val="24"/>
        </w:rPr>
        <w:t>ę</w:t>
      </w:r>
      <w:r w:rsidRPr="00310836">
        <w:rPr>
          <w:rFonts w:cs="Segoe UI Symbol"/>
          <w:sz w:val="24"/>
          <w:szCs w:val="24"/>
        </w:rPr>
        <w:t>biorc</w:t>
      </w:r>
      <w:r w:rsidRPr="00310836">
        <w:rPr>
          <w:rFonts w:cs="Calibri"/>
          <w:sz w:val="24"/>
          <w:szCs w:val="24"/>
        </w:rPr>
        <w:t>ą</w:t>
      </w:r>
      <w:r w:rsidR="000D1D84">
        <w:rPr>
          <w:rFonts w:cs="Segoe UI Symbol"/>
          <w:sz w:val="24"/>
          <w:szCs w:val="24"/>
        </w:rPr>
        <w:t xml:space="preserve"> w </w:t>
      </w:r>
      <w:r w:rsidRPr="00310836">
        <w:rPr>
          <w:rFonts w:cs="Segoe UI Symbol"/>
          <w:sz w:val="24"/>
          <w:szCs w:val="24"/>
        </w:rPr>
        <w:t>trudnej sytuacji w rozumieniu w rozumieniu rozporz</w:t>
      </w:r>
      <w:r w:rsidRPr="00310836">
        <w:rPr>
          <w:rFonts w:cs="Calibri"/>
          <w:sz w:val="24"/>
          <w:szCs w:val="24"/>
        </w:rPr>
        <w:t>ą</w:t>
      </w:r>
      <w:r w:rsidRPr="00310836">
        <w:rPr>
          <w:rFonts w:cs="Segoe UI Symbol"/>
          <w:sz w:val="24"/>
          <w:szCs w:val="24"/>
        </w:rPr>
        <w:t>dzenia Komisji (UE) 651/2014 (Dz. Urz. UE 2014 L 187/1 z pó</w:t>
      </w:r>
      <w:r w:rsidRPr="00310836">
        <w:rPr>
          <w:rFonts w:cs="Calibri"/>
          <w:sz w:val="24"/>
          <w:szCs w:val="24"/>
        </w:rPr>
        <w:t>ź</w:t>
      </w:r>
      <w:r w:rsidRPr="00310836">
        <w:rPr>
          <w:rFonts w:cs="Segoe UI Symbol"/>
          <w:sz w:val="24"/>
          <w:szCs w:val="24"/>
        </w:rPr>
        <w:t>n. zm.)</w:t>
      </w:r>
    </w:p>
    <w:p w14:paraId="3833C381" w14:textId="77777777" w:rsidR="00E529CE" w:rsidRPr="00310836" w:rsidRDefault="00E529CE" w:rsidP="00310836">
      <w:pPr>
        <w:jc w:val="both"/>
        <w:rPr>
          <w:rFonts w:cs="Segoe UI Symbol"/>
          <w:sz w:val="24"/>
          <w:szCs w:val="24"/>
        </w:rPr>
      </w:pPr>
      <w:r w:rsidRPr="00310836">
        <w:rPr>
          <w:rFonts w:ascii="Segoe UI Symbol" w:hAnsi="Segoe UI Symbol" w:cs="Segoe UI Symbol"/>
          <w:sz w:val="24"/>
          <w:szCs w:val="24"/>
        </w:rPr>
        <w:t>☐</w:t>
      </w:r>
      <w:r w:rsidRPr="00310836">
        <w:rPr>
          <w:rFonts w:cs="Segoe UI Symbol"/>
          <w:sz w:val="24"/>
          <w:szCs w:val="24"/>
        </w:rPr>
        <w:t xml:space="preserve"> O</w:t>
      </w:r>
      <w:r w:rsidRPr="00310836">
        <w:rPr>
          <w:rFonts w:cs="Calibri"/>
          <w:sz w:val="24"/>
          <w:szCs w:val="24"/>
        </w:rPr>
        <w:t>ś</w:t>
      </w:r>
      <w:r w:rsidRPr="00310836">
        <w:rPr>
          <w:rFonts w:cs="Segoe UI Symbol"/>
          <w:sz w:val="24"/>
          <w:szCs w:val="24"/>
        </w:rPr>
        <w:t>wiadczam, i</w:t>
      </w:r>
      <w:r w:rsidRPr="00310836">
        <w:rPr>
          <w:rFonts w:cs="Calibri"/>
          <w:sz w:val="24"/>
          <w:szCs w:val="24"/>
        </w:rPr>
        <w:t>ż</w:t>
      </w:r>
      <w:r w:rsidRPr="00310836">
        <w:rPr>
          <w:rFonts w:cs="Segoe UI Symbol"/>
          <w:sz w:val="24"/>
          <w:szCs w:val="24"/>
        </w:rPr>
        <w:t xml:space="preserve"> reprezentowany przeze mnie podmiot nie jest przedsi</w:t>
      </w:r>
      <w:r w:rsidRPr="00310836">
        <w:rPr>
          <w:rFonts w:cs="Calibri"/>
          <w:sz w:val="24"/>
          <w:szCs w:val="24"/>
        </w:rPr>
        <w:t>ę</w:t>
      </w:r>
      <w:r w:rsidRPr="00310836">
        <w:rPr>
          <w:rFonts w:cs="Segoe UI Symbol"/>
          <w:sz w:val="24"/>
          <w:szCs w:val="24"/>
        </w:rPr>
        <w:t>biorc</w:t>
      </w:r>
      <w:r w:rsidRPr="00310836">
        <w:rPr>
          <w:rFonts w:cs="Calibri"/>
          <w:sz w:val="24"/>
          <w:szCs w:val="24"/>
        </w:rPr>
        <w:t>ą</w:t>
      </w:r>
      <w:r w:rsidRPr="00310836">
        <w:rPr>
          <w:rFonts w:cs="Segoe UI Symbol"/>
          <w:sz w:val="24"/>
          <w:szCs w:val="24"/>
        </w:rPr>
        <w:t>, który podlega wykluczeniu z ubiegania si</w:t>
      </w:r>
      <w:r w:rsidRPr="00310836">
        <w:rPr>
          <w:rFonts w:cs="Calibri"/>
          <w:sz w:val="24"/>
          <w:szCs w:val="24"/>
        </w:rPr>
        <w:t>ę</w:t>
      </w:r>
      <w:r w:rsidRPr="00310836">
        <w:rPr>
          <w:rFonts w:cs="Segoe UI Symbol"/>
          <w:sz w:val="24"/>
          <w:szCs w:val="24"/>
        </w:rPr>
        <w:t xml:space="preserve"> o dofinansowanie lub orzeczono zakazu dost</w:t>
      </w:r>
      <w:r w:rsidRPr="00310836">
        <w:rPr>
          <w:rFonts w:cs="Calibri"/>
          <w:sz w:val="24"/>
          <w:szCs w:val="24"/>
        </w:rPr>
        <w:t>ę</w:t>
      </w:r>
      <w:r w:rsidRPr="00310836">
        <w:rPr>
          <w:rFonts w:cs="Segoe UI Symbol"/>
          <w:sz w:val="24"/>
          <w:szCs w:val="24"/>
        </w:rPr>
        <w:t xml:space="preserve">pu do </w:t>
      </w:r>
      <w:r w:rsidRPr="00310836">
        <w:rPr>
          <w:rFonts w:cs="Calibri"/>
          <w:sz w:val="24"/>
          <w:szCs w:val="24"/>
        </w:rPr>
        <w:t>ś</w:t>
      </w:r>
      <w:r w:rsidRPr="00310836">
        <w:rPr>
          <w:rFonts w:cs="Segoe UI Symbol"/>
          <w:sz w:val="24"/>
          <w:szCs w:val="24"/>
        </w:rPr>
        <w:t>rodków funduszy europejskich na podstawie:</w:t>
      </w:r>
    </w:p>
    <w:p w14:paraId="2D270ED4" w14:textId="77777777" w:rsidR="00E529CE" w:rsidRPr="00310836" w:rsidRDefault="00E529CE" w:rsidP="00310836">
      <w:pPr>
        <w:pStyle w:val="Akapitzlist"/>
        <w:numPr>
          <w:ilvl w:val="0"/>
          <w:numId w:val="11"/>
        </w:numPr>
        <w:jc w:val="both"/>
        <w:rPr>
          <w:rFonts w:cs="Segoe UI Symbol"/>
          <w:sz w:val="24"/>
          <w:szCs w:val="24"/>
        </w:rPr>
      </w:pPr>
      <w:r w:rsidRPr="00310836">
        <w:rPr>
          <w:rFonts w:cs="Segoe UI Symbol"/>
          <w:sz w:val="24"/>
          <w:szCs w:val="24"/>
        </w:rPr>
        <w:t>art. 207 ust. 4 ustawy z dnia 27 sierpnia 2009 r. o finansach publicznych (t.j. Dz.U. z 2023 r., poz.1270, z pó</w:t>
      </w:r>
      <w:r w:rsidRPr="00310836">
        <w:rPr>
          <w:rFonts w:cs="Calibri"/>
          <w:sz w:val="24"/>
          <w:szCs w:val="24"/>
        </w:rPr>
        <w:t>ź</w:t>
      </w:r>
      <w:r w:rsidRPr="00310836">
        <w:rPr>
          <w:rFonts w:cs="Segoe UI Symbol"/>
          <w:sz w:val="24"/>
          <w:szCs w:val="24"/>
        </w:rPr>
        <w:t>n. zm.),</w:t>
      </w:r>
    </w:p>
    <w:p w14:paraId="130882F6" w14:textId="46D98EA7" w:rsidR="00E529CE" w:rsidRPr="00310836" w:rsidRDefault="00E529CE" w:rsidP="00310836">
      <w:pPr>
        <w:pStyle w:val="Akapitzlist"/>
        <w:numPr>
          <w:ilvl w:val="0"/>
          <w:numId w:val="11"/>
        </w:numPr>
        <w:jc w:val="both"/>
        <w:rPr>
          <w:rFonts w:cs="Segoe UI Symbol"/>
          <w:sz w:val="24"/>
          <w:szCs w:val="24"/>
        </w:rPr>
      </w:pPr>
      <w:r w:rsidRPr="00310836">
        <w:rPr>
          <w:rFonts w:cs="Segoe UI Symbol"/>
          <w:sz w:val="24"/>
          <w:szCs w:val="24"/>
        </w:rPr>
        <w:t>art. 12 ust. 1 pkt 1 ustawy z dnia 15 czerwca 2012 r. o skutkach powierzania wykonywania pracy cudzoziemcom przebywaj</w:t>
      </w:r>
      <w:r w:rsidRPr="00310836">
        <w:rPr>
          <w:rFonts w:cs="Calibri"/>
          <w:sz w:val="24"/>
          <w:szCs w:val="24"/>
        </w:rPr>
        <w:t>ą</w:t>
      </w:r>
      <w:r w:rsidRPr="00310836">
        <w:rPr>
          <w:rFonts w:cs="Segoe UI Symbol"/>
          <w:sz w:val="24"/>
          <w:szCs w:val="24"/>
        </w:rPr>
        <w:t>cym wbrew przepisom na terytorium Rzeczypospolitej Polskiej (t.j. Dz.U. z 2021 r., poz. 1745),</w:t>
      </w:r>
    </w:p>
    <w:p w14:paraId="245188BB" w14:textId="071FEA9F" w:rsidR="00E529CE" w:rsidRPr="00310836" w:rsidRDefault="00E529CE" w:rsidP="00310836">
      <w:pPr>
        <w:pStyle w:val="Akapitzlist"/>
        <w:numPr>
          <w:ilvl w:val="0"/>
          <w:numId w:val="11"/>
        </w:numPr>
        <w:jc w:val="both"/>
        <w:rPr>
          <w:rFonts w:cs="Segoe UI Symbol"/>
          <w:sz w:val="24"/>
          <w:szCs w:val="24"/>
        </w:rPr>
      </w:pPr>
      <w:r w:rsidRPr="00310836">
        <w:rPr>
          <w:rFonts w:cs="Segoe UI Symbol"/>
          <w:sz w:val="24"/>
          <w:szCs w:val="24"/>
        </w:rPr>
        <w:lastRenderedPageBreak/>
        <w:t>art. 9 ust. 1 pkt 2a ustawy z dnia 28 pa</w:t>
      </w:r>
      <w:r w:rsidRPr="00310836">
        <w:rPr>
          <w:rFonts w:cs="Calibri"/>
          <w:sz w:val="24"/>
          <w:szCs w:val="24"/>
        </w:rPr>
        <w:t>ź</w:t>
      </w:r>
      <w:r w:rsidRPr="00310836">
        <w:rPr>
          <w:rFonts w:cs="Segoe UI Symbol"/>
          <w:sz w:val="24"/>
          <w:szCs w:val="24"/>
        </w:rPr>
        <w:t>dziernika 2002 r. o odpowiedzialno</w:t>
      </w:r>
      <w:r w:rsidRPr="00310836">
        <w:rPr>
          <w:rFonts w:cs="Calibri"/>
          <w:sz w:val="24"/>
          <w:szCs w:val="24"/>
        </w:rPr>
        <w:t>ś</w:t>
      </w:r>
      <w:r w:rsidRPr="00310836">
        <w:rPr>
          <w:rFonts w:cs="Segoe UI Symbol"/>
          <w:sz w:val="24"/>
          <w:szCs w:val="24"/>
        </w:rPr>
        <w:t>ci podmiotów zbiorowych za czyny zabronione pod gro</w:t>
      </w:r>
      <w:r w:rsidRPr="00310836">
        <w:rPr>
          <w:rFonts w:cs="Calibri"/>
          <w:sz w:val="24"/>
          <w:szCs w:val="24"/>
        </w:rPr>
        <w:t>ź</w:t>
      </w:r>
      <w:r w:rsidRPr="00310836">
        <w:rPr>
          <w:rFonts w:cs="Segoe UI Symbol"/>
          <w:sz w:val="24"/>
          <w:szCs w:val="24"/>
        </w:rPr>
        <w:t>b</w:t>
      </w:r>
      <w:r w:rsidRPr="00310836">
        <w:rPr>
          <w:rFonts w:cs="Calibri"/>
          <w:sz w:val="24"/>
          <w:szCs w:val="24"/>
        </w:rPr>
        <w:t>ą</w:t>
      </w:r>
      <w:r w:rsidRPr="00310836">
        <w:rPr>
          <w:rFonts w:cs="Segoe UI Symbol"/>
          <w:sz w:val="24"/>
          <w:szCs w:val="24"/>
        </w:rPr>
        <w:t xml:space="preserve"> kary (t.j. Dz.U. z 2023 r., poz. 659)</w:t>
      </w:r>
    </w:p>
    <w:p w14:paraId="27CC25EC" w14:textId="77777777" w:rsidR="00E529CE" w:rsidRPr="00310836" w:rsidRDefault="00E529CE" w:rsidP="00310836">
      <w:pPr>
        <w:jc w:val="both"/>
        <w:rPr>
          <w:rFonts w:cs="Segoe UI Symbol"/>
          <w:sz w:val="24"/>
          <w:szCs w:val="24"/>
        </w:rPr>
      </w:pPr>
      <w:r w:rsidRPr="00310836">
        <w:rPr>
          <w:rFonts w:ascii="Segoe UI Symbol" w:hAnsi="Segoe UI Symbol" w:cs="Segoe UI Symbol"/>
          <w:sz w:val="24"/>
          <w:szCs w:val="24"/>
        </w:rPr>
        <w:t>☐</w:t>
      </w:r>
      <w:r w:rsidRPr="00310836">
        <w:rPr>
          <w:rFonts w:cs="Segoe UI Symbol"/>
          <w:sz w:val="24"/>
          <w:szCs w:val="24"/>
        </w:rPr>
        <w:t xml:space="preserve"> O</w:t>
      </w:r>
      <w:r w:rsidRPr="00310836">
        <w:rPr>
          <w:rFonts w:cs="Calibri"/>
          <w:sz w:val="24"/>
          <w:szCs w:val="24"/>
        </w:rPr>
        <w:t>ś</w:t>
      </w:r>
      <w:r w:rsidRPr="00310836">
        <w:rPr>
          <w:rFonts w:cs="Segoe UI Symbol"/>
          <w:sz w:val="24"/>
          <w:szCs w:val="24"/>
        </w:rPr>
        <w:t>wiadczam, i</w:t>
      </w:r>
      <w:r w:rsidRPr="00310836">
        <w:rPr>
          <w:rFonts w:cs="Calibri"/>
          <w:sz w:val="24"/>
          <w:szCs w:val="24"/>
        </w:rPr>
        <w:t>ż</w:t>
      </w:r>
      <w:r w:rsidRPr="00310836">
        <w:rPr>
          <w:rFonts w:cs="Segoe UI Symbol"/>
          <w:sz w:val="24"/>
          <w:szCs w:val="24"/>
        </w:rPr>
        <w:t xml:space="preserve"> reprezentowany przeze mnie podmiot nie jest przedsi</w:t>
      </w:r>
      <w:r w:rsidRPr="00310836">
        <w:rPr>
          <w:rFonts w:cs="Calibri"/>
          <w:sz w:val="24"/>
          <w:szCs w:val="24"/>
        </w:rPr>
        <w:t>ę</w:t>
      </w:r>
      <w:r w:rsidRPr="00310836">
        <w:rPr>
          <w:rFonts w:cs="Segoe UI Symbol"/>
          <w:sz w:val="24"/>
          <w:szCs w:val="24"/>
        </w:rPr>
        <w:t>biorc</w:t>
      </w:r>
      <w:r w:rsidRPr="00310836">
        <w:rPr>
          <w:rFonts w:cs="Calibri"/>
          <w:sz w:val="24"/>
          <w:szCs w:val="24"/>
        </w:rPr>
        <w:t>ą</w:t>
      </w:r>
      <w:r w:rsidRPr="00310836">
        <w:rPr>
          <w:rFonts w:cs="Segoe UI Symbol"/>
          <w:sz w:val="24"/>
          <w:szCs w:val="24"/>
        </w:rPr>
        <w:t>, który podlega wykluczeniu z otrzymania wsparcia wynikaj</w:t>
      </w:r>
      <w:r w:rsidRPr="00310836">
        <w:rPr>
          <w:rFonts w:cs="Calibri"/>
          <w:sz w:val="24"/>
          <w:szCs w:val="24"/>
        </w:rPr>
        <w:t>ą</w:t>
      </w:r>
      <w:r w:rsidRPr="00310836">
        <w:rPr>
          <w:rFonts w:cs="Segoe UI Symbol"/>
          <w:sz w:val="24"/>
          <w:szCs w:val="24"/>
        </w:rPr>
        <w:t>cemu z na</w:t>
      </w:r>
      <w:r w:rsidRPr="00310836">
        <w:rPr>
          <w:rFonts w:cs="Calibri"/>
          <w:sz w:val="24"/>
          <w:szCs w:val="24"/>
        </w:rPr>
        <w:t>ł</w:t>
      </w:r>
      <w:r w:rsidRPr="00310836">
        <w:rPr>
          <w:rFonts w:cs="Segoe UI Symbol"/>
          <w:sz w:val="24"/>
          <w:szCs w:val="24"/>
        </w:rPr>
        <w:t>o</w:t>
      </w:r>
      <w:r w:rsidRPr="00310836">
        <w:rPr>
          <w:rFonts w:cs="Calibri"/>
          <w:sz w:val="24"/>
          <w:szCs w:val="24"/>
        </w:rPr>
        <w:t>ż</w:t>
      </w:r>
      <w:r w:rsidRPr="00310836">
        <w:rPr>
          <w:rFonts w:cs="Segoe UI Symbol"/>
          <w:sz w:val="24"/>
          <w:szCs w:val="24"/>
        </w:rPr>
        <w:t>onych sankcji w zwi</w:t>
      </w:r>
      <w:r w:rsidRPr="00310836">
        <w:rPr>
          <w:rFonts w:cs="Calibri"/>
          <w:sz w:val="24"/>
          <w:szCs w:val="24"/>
        </w:rPr>
        <w:t>ą</w:t>
      </w:r>
      <w:r w:rsidRPr="00310836">
        <w:rPr>
          <w:rFonts w:cs="Segoe UI Symbol"/>
          <w:sz w:val="24"/>
          <w:szCs w:val="24"/>
        </w:rPr>
        <w:t>zku z agresj</w:t>
      </w:r>
      <w:r w:rsidRPr="00310836">
        <w:rPr>
          <w:rFonts w:cs="Calibri"/>
          <w:sz w:val="24"/>
          <w:szCs w:val="24"/>
        </w:rPr>
        <w:t>ą</w:t>
      </w:r>
      <w:r w:rsidRPr="00310836">
        <w:rPr>
          <w:rFonts w:cs="Segoe UI Symbol"/>
          <w:sz w:val="24"/>
          <w:szCs w:val="24"/>
        </w:rPr>
        <w:t xml:space="preserve"> Federacji Rosyjskiej na Ukrain</w:t>
      </w:r>
      <w:r w:rsidRPr="00310836">
        <w:rPr>
          <w:rFonts w:cs="Calibri"/>
          <w:sz w:val="24"/>
          <w:szCs w:val="24"/>
        </w:rPr>
        <w:t>ę</w:t>
      </w:r>
      <w:r w:rsidRPr="00310836">
        <w:rPr>
          <w:rFonts w:cs="Segoe UI Symbol"/>
          <w:sz w:val="24"/>
          <w:szCs w:val="24"/>
        </w:rPr>
        <w:t xml:space="preserve">, tj.: </w:t>
      </w:r>
    </w:p>
    <w:p w14:paraId="76948B3D" w14:textId="77777777" w:rsidR="00E529CE" w:rsidRPr="00310836" w:rsidRDefault="00E529CE" w:rsidP="00310836">
      <w:pPr>
        <w:pStyle w:val="Akapitzlist"/>
        <w:numPr>
          <w:ilvl w:val="0"/>
          <w:numId w:val="11"/>
        </w:numPr>
        <w:jc w:val="both"/>
        <w:rPr>
          <w:rFonts w:cs="Segoe UI Symbol"/>
          <w:sz w:val="24"/>
          <w:szCs w:val="24"/>
        </w:rPr>
      </w:pPr>
      <w:r w:rsidRPr="00310836">
        <w:rPr>
          <w:rFonts w:cs="Segoe UI Symbol"/>
          <w:sz w:val="24"/>
          <w:szCs w:val="24"/>
        </w:rPr>
        <w:t>nie jest osob</w:t>
      </w:r>
      <w:r w:rsidRPr="00310836">
        <w:rPr>
          <w:rFonts w:cs="Calibri"/>
          <w:sz w:val="24"/>
          <w:szCs w:val="24"/>
        </w:rPr>
        <w:t>ą</w:t>
      </w:r>
      <w:r w:rsidRPr="00310836">
        <w:rPr>
          <w:rFonts w:cs="Segoe UI Symbol"/>
          <w:sz w:val="24"/>
          <w:szCs w:val="24"/>
        </w:rPr>
        <w:t xml:space="preserve"> lub podmiotem, wzgl</w:t>
      </w:r>
      <w:r w:rsidRPr="00310836">
        <w:rPr>
          <w:rFonts w:cs="Calibri"/>
          <w:sz w:val="24"/>
          <w:szCs w:val="24"/>
        </w:rPr>
        <w:t>ę</w:t>
      </w:r>
      <w:r w:rsidRPr="00310836">
        <w:rPr>
          <w:rFonts w:cs="Segoe UI Symbol"/>
          <w:sz w:val="24"/>
          <w:szCs w:val="24"/>
        </w:rPr>
        <w:t>dem którego stosowane s</w:t>
      </w:r>
      <w:r w:rsidRPr="00310836">
        <w:rPr>
          <w:rFonts w:cs="Calibri"/>
          <w:sz w:val="24"/>
          <w:szCs w:val="24"/>
        </w:rPr>
        <w:t>ą</w:t>
      </w:r>
      <w:r w:rsidRPr="00310836">
        <w:rPr>
          <w:rFonts w:cs="Segoe UI Symbol"/>
          <w:sz w:val="24"/>
          <w:szCs w:val="24"/>
        </w:rPr>
        <w:t xml:space="preserve"> </w:t>
      </w:r>
      <w:r w:rsidRPr="00310836">
        <w:rPr>
          <w:rFonts w:cs="Calibri"/>
          <w:sz w:val="24"/>
          <w:szCs w:val="24"/>
        </w:rPr>
        <w:t>ś</w:t>
      </w:r>
      <w:r w:rsidRPr="00310836">
        <w:rPr>
          <w:rFonts w:cs="Segoe UI Symbol"/>
          <w:sz w:val="24"/>
          <w:szCs w:val="24"/>
        </w:rPr>
        <w:t>rodki sankcyjne,</w:t>
      </w:r>
    </w:p>
    <w:p w14:paraId="1E45AF98" w14:textId="03809303" w:rsidR="00E529CE" w:rsidRPr="00310836" w:rsidRDefault="00E529CE" w:rsidP="00310836">
      <w:pPr>
        <w:pStyle w:val="Akapitzlist"/>
        <w:numPr>
          <w:ilvl w:val="0"/>
          <w:numId w:val="11"/>
        </w:numPr>
        <w:jc w:val="both"/>
        <w:rPr>
          <w:rFonts w:cs="Segoe UI Symbol"/>
          <w:sz w:val="24"/>
          <w:szCs w:val="24"/>
        </w:rPr>
      </w:pPr>
      <w:r w:rsidRPr="00310836">
        <w:rPr>
          <w:rFonts w:cs="Segoe UI Symbol"/>
          <w:sz w:val="24"/>
          <w:szCs w:val="24"/>
        </w:rPr>
        <w:t>nie jest zwi</w:t>
      </w:r>
      <w:r w:rsidRPr="00310836">
        <w:rPr>
          <w:rFonts w:cs="Calibri"/>
          <w:sz w:val="24"/>
          <w:szCs w:val="24"/>
        </w:rPr>
        <w:t>ą</w:t>
      </w:r>
      <w:r w:rsidRPr="00310836">
        <w:rPr>
          <w:rFonts w:cs="Segoe UI Symbol"/>
          <w:sz w:val="24"/>
          <w:szCs w:val="24"/>
        </w:rPr>
        <w:t>zany z osobami lub podmiotami, wzgl</w:t>
      </w:r>
      <w:r w:rsidRPr="00310836">
        <w:rPr>
          <w:rFonts w:cs="Calibri"/>
          <w:sz w:val="24"/>
          <w:szCs w:val="24"/>
        </w:rPr>
        <w:t>ę</w:t>
      </w:r>
      <w:r w:rsidRPr="00310836">
        <w:rPr>
          <w:rFonts w:cs="Segoe UI Symbol"/>
          <w:sz w:val="24"/>
          <w:szCs w:val="24"/>
        </w:rPr>
        <w:t>dem których stosowane s</w:t>
      </w:r>
      <w:r w:rsidRPr="00310836">
        <w:rPr>
          <w:rFonts w:cs="Calibri"/>
          <w:sz w:val="24"/>
          <w:szCs w:val="24"/>
        </w:rPr>
        <w:t>ą</w:t>
      </w:r>
      <w:r w:rsidRPr="00310836">
        <w:rPr>
          <w:rFonts w:cs="Segoe UI Symbol"/>
          <w:sz w:val="24"/>
          <w:szCs w:val="24"/>
        </w:rPr>
        <w:t xml:space="preserve"> </w:t>
      </w:r>
      <w:r w:rsidRPr="00310836">
        <w:rPr>
          <w:rFonts w:cs="Calibri"/>
          <w:sz w:val="24"/>
          <w:szCs w:val="24"/>
        </w:rPr>
        <w:t>ś</w:t>
      </w:r>
      <w:r w:rsidRPr="00310836">
        <w:rPr>
          <w:rFonts w:cs="Segoe UI Symbol"/>
          <w:sz w:val="24"/>
          <w:szCs w:val="24"/>
        </w:rPr>
        <w:t xml:space="preserve">rodki sankcyjne. </w:t>
      </w:r>
    </w:p>
    <w:p w14:paraId="31E80ABA" w14:textId="1B4A2849" w:rsidR="00E529CE" w:rsidRPr="00310836" w:rsidRDefault="00E529CE" w:rsidP="00310836">
      <w:pPr>
        <w:jc w:val="both"/>
        <w:rPr>
          <w:rFonts w:cs="Segoe UI Symbol"/>
          <w:sz w:val="24"/>
          <w:szCs w:val="24"/>
        </w:rPr>
      </w:pPr>
      <w:r w:rsidRPr="00310836">
        <w:rPr>
          <w:rFonts w:ascii="Segoe UI Symbol" w:hAnsi="Segoe UI Symbol" w:cs="Segoe UI Symbol"/>
          <w:sz w:val="24"/>
          <w:szCs w:val="24"/>
        </w:rPr>
        <w:t>☐</w:t>
      </w:r>
      <w:r w:rsidRPr="00310836">
        <w:rPr>
          <w:rFonts w:cs="Segoe UI Symbol"/>
          <w:sz w:val="24"/>
          <w:szCs w:val="24"/>
        </w:rPr>
        <w:t xml:space="preserve"> O</w:t>
      </w:r>
      <w:r w:rsidRPr="00310836">
        <w:rPr>
          <w:rFonts w:cs="Calibri"/>
          <w:sz w:val="24"/>
          <w:szCs w:val="24"/>
        </w:rPr>
        <w:t>ś</w:t>
      </w:r>
      <w:r w:rsidRPr="00310836">
        <w:rPr>
          <w:rFonts w:cs="Segoe UI Symbol"/>
          <w:sz w:val="24"/>
          <w:szCs w:val="24"/>
        </w:rPr>
        <w:t>wiadczam, i</w:t>
      </w:r>
      <w:r w:rsidRPr="00310836">
        <w:rPr>
          <w:rFonts w:cs="Calibri"/>
          <w:sz w:val="24"/>
          <w:szCs w:val="24"/>
        </w:rPr>
        <w:t>ż</w:t>
      </w:r>
      <w:r w:rsidRPr="00310836">
        <w:rPr>
          <w:rFonts w:cs="Segoe UI Symbol"/>
          <w:sz w:val="24"/>
          <w:szCs w:val="24"/>
        </w:rPr>
        <w:t xml:space="preserve"> reprezentowany przeze mnie podmiot nie jest przedsi</w:t>
      </w:r>
      <w:r w:rsidRPr="00310836">
        <w:rPr>
          <w:rFonts w:cs="Calibri"/>
          <w:sz w:val="24"/>
          <w:szCs w:val="24"/>
        </w:rPr>
        <w:t>ę</w:t>
      </w:r>
      <w:r w:rsidRPr="00310836">
        <w:rPr>
          <w:rFonts w:cs="Segoe UI Symbol"/>
          <w:sz w:val="24"/>
          <w:szCs w:val="24"/>
        </w:rPr>
        <w:t>biorc</w:t>
      </w:r>
      <w:r w:rsidRPr="00310836">
        <w:rPr>
          <w:rFonts w:cs="Calibri"/>
          <w:sz w:val="24"/>
          <w:szCs w:val="24"/>
        </w:rPr>
        <w:t>ą</w:t>
      </w:r>
      <w:r w:rsidRPr="00310836">
        <w:rPr>
          <w:rFonts w:cs="Segoe UI Symbol"/>
          <w:sz w:val="24"/>
          <w:szCs w:val="24"/>
        </w:rPr>
        <w:t>, dzia</w:t>
      </w:r>
      <w:r w:rsidRPr="00310836">
        <w:rPr>
          <w:rFonts w:cs="Calibri"/>
          <w:sz w:val="24"/>
          <w:szCs w:val="24"/>
        </w:rPr>
        <w:t>ł</w:t>
      </w:r>
      <w:r w:rsidRPr="00310836">
        <w:rPr>
          <w:rFonts w:cs="Segoe UI Symbol"/>
          <w:sz w:val="24"/>
          <w:szCs w:val="24"/>
        </w:rPr>
        <w:t>aj</w:t>
      </w:r>
      <w:r w:rsidRPr="00310836">
        <w:rPr>
          <w:rFonts w:cs="Calibri"/>
          <w:sz w:val="24"/>
          <w:szCs w:val="24"/>
        </w:rPr>
        <w:t>ą</w:t>
      </w:r>
      <w:r w:rsidRPr="00310836">
        <w:rPr>
          <w:rFonts w:cs="Segoe UI Symbol"/>
          <w:sz w:val="24"/>
          <w:szCs w:val="24"/>
        </w:rPr>
        <w:t>cym w sektorach wskazanych w art. 1 ust. 1 Rozporz</w:t>
      </w:r>
      <w:r w:rsidRPr="00310836">
        <w:rPr>
          <w:rFonts w:cs="Calibri"/>
          <w:sz w:val="24"/>
          <w:szCs w:val="24"/>
        </w:rPr>
        <w:t>ą</w:t>
      </w:r>
      <w:r w:rsidRPr="00310836">
        <w:rPr>
          <w:rFonts w:cs="Segoe UI Symbol"/>
          <w:sz w:val="24"/>
          <w:szCs w:val="24"/>
        </w:rPr>
        <w:t>dzenie Komisji (UE) 2023/2831 z dnia 13 grudnia 2023 r. w sprawie stosowania art. 107 i 108 Traktatu o funkcjonowaniu Unii Europejskiej do pomocy de minimis (Dz. Urz. UE L, 2023/2831 z 15.12.2023)</w:t>
      </w:r>
    </w:p>
    <w:p w14:paraId="3A7EF70E" w14:textId="1C5E20D4" w:rsidR="00E529CE" w:rsidRPr="00310836" w:rsidRDefault="00E529CE" w:rsidP="00310836">
      <w:pPr>
        <w:jc w:val="both"/>
        <w:rPr>
          <w:rFonts w:cs="Segoe UI Symbol"/>
          <w:sz w:val="24"/>
          <w:szCs w:val="24"/>
        </w:rPr>
      </w:pPr>
      <w:r w:rsidRPr="00310836">
        <w:rPr>
          <w:rFonts w:ascii="Segoe UI Symbol" w:hAnsi="Segoe UI Symbol" w:cs="Segoe UI Symbol"/>
          <w:sz w:val="24"/>
          <w:szCs w:val="24"/>
        </w:rPr>
        <w:t>☐</w:t>
      </w:r>
      <w:r w:rsidRPr="00310836">
        <w:rPr>
          <w:rFonts w:cs="Segoe UI Symbol"/>
          <w:sz w:val="24"/>
          <w:szCs w:val="24"/>
        </w:rPr>
        <w:t xml:space="preserve"> O</w:t>
      </w:r>
      <w:r w:rsidRPr="00310836">
        <w:rPr>
          <w:rFonts w:cs="Calibri"/>
          <w:sz w:val="24"/>
          <w:szCs w:val="24"/>
        </w:rPr>
        <w:t>ś</w:t>
      </w:r>
      <w:r w:rsidRPr="00310836">
        <w:rPr>
          <w:rFonts w:cs="Segoe UI Symbol"/>
          <w:sz w:val="24"/>
          <w:szCs w:val="24"/>
        </w:rPr>
        <w:t>wiadczam, i</w:t>
      </w:r>
      <w:r w:rsidRPr="00310836">
        <w:rPr>
          <w:rFonts w:cs="Calibri"/>
          <w:sz w:val="24"/>
          <w:szCs w:val="24"/>
        </w:rPr>
        <w:t>ż</w:t>
      </w:r>
      <w:r w:rsidRPr="00310836">
        <w:rPr>
          <w:rFonts w:cs="Segoe UI Symbol"/>
          <w:sz w:val="24"/>
          <w:szCs w:val="24"/>
        </w:rPr>
        <w:t xml:space="preserve"> reprezentowany przeze mnie podmiot nie jest przedsi</w:t>
      </w:r>
      <w:r w:rsidRPr="00310836">
        <w:rPr>
          <w:rFonts w:cs="Calibri"/>
          <w:sz w:val="24"/>
          <w:szCs w:val="24"/>
        </w:rPr>
        <w:t>ę</w:t>
      </w:r>
      <w:r w:rsidRPr="00310836">
        <w:rPr>
          <w:rFonts w:cs="Segoe UI Symbol"/>
          <w:sz w:val="24"/>
          <w:szCs w:val="24"/>
        </w:rPr>
        <w:t>biorc</w:t>
      </w:r>
      <w:r w:rsidRPr="00310836">
        <w:rPr>
          <w:rFonts w:cs="Calibri"/>
          <w:sz w:val="24"/>
          <w:szCs w:val="24"/>
        </w:rPr>
        <w:t>ą</w:t>
      </w:r>
      <w:r w:rsidRPr="00310836">
        <w:rPr>
          <w:rFonts w:cs="Segoe UI Symbol"/>
          <w:sz w:val="24"/>
          <w:szCs w:val="24"/>
        </w:rPr>
        <w:t xml:space="preserve"> wskazanym w art. 7 ust. 1 rozporz</w:t>
      </w:r>
      <w:r w:rsidRPr="00310836">
        <w:rPr>
          <w:rFonts w:cs="Calibri"/>
          <w:sz w:val="24"/>
          <w:szCs w:val="24"/>
        </w:rPr>
        <w:t>ą</w:t>
      </w:r>
      <w:r w:rsidRPr="00310836">
        <w:rPr>
          <w:rFonts w:cs="Segoe UI Symbol"/>
          <w:sz w:val="24"/>
          <w:szCs w:val="24"/>
        </w:rPr>
        <w:t>dzenia Parlamentu Europejskiego i Rady (UE) 2021/1058 z dnia 24 czerwca 2021 r. w sprawie Europejskiego Funduszu Rozwoju Regionalnego i Funduszu Spójno</w:t>
      </w:r>
      <w:r w:rsidRPr="00310836">
        <w:rPr>
          <w:rFonts w:cs="Calibri"/>
          <w:sz w:val="24"/>
          <w:szCs w:val="24"/>
        </w:rPr>
        <w:t>ś</w:t>
      </w:r>
      <w:r w:rsidRPr="00310836">
        <w:rPr>
          <w:rFonts w:cs="Segoe UI Symbol"/>
          <w:sz w:val="24"/>
          <w:szCs w:val="24"/>
        </w:rPr>
        <w:t>ci (Dz. Urz. UE L 231 z 30.06.2021, str. 60, z pó</w:t>
      </w:r>
      <w:r w:rsidRPr="00310836">
        <w:rPr>
          <w:rFonts w:cs="Calibri"/>
          <w:sz w:val="24"/>
          <w:szCs w:val="24"/>
        </w:rPr>
        <w:t>ź</w:t>
      </w:r>
      <w:r w:rsidRPr="00310836">
        <w:rPr>
          <w:rFonts w:cs="Segoe UI Symbol"/>
          <w:sz w:val="24"/>
          <w:szCs w:val="24"/>
        </w:rPr>
        <w:t>n. zm.)</w:t>
      </w:r>
    </w:p>
    <w:p w14:paraId="623B91E2" w14:textId="40414E44" w:rsidR="00E529CE" w:rsidRPr="00310836" w:rsidRDefault="00E529CE" w:rsidP="00310836">
      <w:pPr>
        <w:jc w:val="both"/>
        <w:rPr>
          <w:rFonts w:cs="Segoe UI Symbol"/>
          <w:sz w:val="24"/>
          <w:szCs w:val="24"/>
        </w:rPr>
      </w:pPr>
      <w:r w:rsidRPr="00310836">
        <w:rPr>
          <w:rFonts w:ascii="Segoe UI Symbol" w:hAnsi="Segoe UI Symbol" w:cs="Segoe UI Symbol"/>
          <w:sz w:val="24"/>
          <w:szCs w:val="24"/>
        </w:rPr>
        <w:t>☐</w:t>
      </w:r>
      <w:r w:rsidRPr="00310836">
        <w:rPr>
          <w:rFonts w:cs="Segoe UI Symbol"/>
          <w:sz w:val="24"/>
          <w:szCs w:val="24"/>
        </w:rPr>
        <w:t xml:space="preserve"> O</w:t>
      </w:r>
      <w:r w:rsidRPr="00310836">
        <w:rPr>
          <w:rFonts w:cs="Calibri"/>
          <w:sz w:val="24"/>
          <w:szCs w:val="24"/>
        </w:rPr>
        <w:t>ś</w:t>
      </w:r>
      <w:r w:rsidRPr="00310836">
        <w:rPr>
          <w:rFonts w:cs="Segoe UI Symbol"/>
          <w:sz w:val="24"/>
          <w:szCs w:val="24"/>
        </w:rPr>
        <w:t>wiadczam, i</w:t>
      </w:r>
      <w:r w:rsidRPr="00310836">
        <w:rPr>
          <w:rFonts w:cs="Calibri"/>
          <w:sz w:val="24"/>
          <w:szCs w:val="24"/>
        </w:rPr>
        <w:t>ż</w:t>
      </w:r>
      <w:r w:rsidRPr="00310836">
        <w:rPr>
          <w:rFonts w:cs="Segoe UI Symbol"/>
          <w:sz w:val="24"/>
          <w:szCs w:val="24"/>
        </w:rPr>
        <w:t xml:space="preserve"> reprezentowany przeze mnie podmiot nie uzyska</w:t>
      </w:r>
      <w:r w:rsidRPr="00310836">
        <w:rPr>
          <w:rFonts w:cs="Calibri"/>
          <w:sz w:val="24"/>
          <w:szCs w:val="24"/>
        </w:rPr>
        <w:t>ł</w:t>
      </w:r>
      <w:r w:rsidRPr="00310836">
        <w:rPr>
          <w:rFonts w:cs="Segoe UI Symbol"/>
          <w:sz w:val="24"/>
          <w:szCs w:val="24"/>
        </w:rPr>
        <w:t xml:space="preserve"> dofinansowania na te same dzia</w:t>
      </w:r>
      <w:r w:rsidRPr="00310836">
        <w:rPr>
          <w:rFonts w:cs="Calibri"/>
          <w:sz w:val="24"/>
          <w:szCs w:val="24"/>
        </w:rPr>
        <w:t>ł</w:t>
      </w:r>
      <w:r w:rsidRPr="00310836">
        <w:rPr>
          <w:rFonts w:cs="Segoe UI Symbol"/>
          <w:sz w:val="24"/>
          <w:szCs w:val="24"/>
        </w:rPr>
        <w:t xml:space="preserve">ania w ramach innych programów inkubacyjnych. </w:t>
      </w:r>
    </w:p>
    <w:p w14:paraId="3482F1E0" w14:textId="1AE9DA8C" w:rsidR="00194024" w:rsidRPr="00310836" w:rsidRDefault="00E01913" w:rsidP="00310836">
      <w:pPr>
        <w:jc w:val="both"/>
        <w:rPr>
          <w:sz w:val="24"/>
          <w:szCs w:val="24"/>
        </w:rPr>
      </w:pPr>
      <w:r w:rsidRPr="00310836">
        <w:rPr>
          <w:rFonts w:ascii="Segoe UI Symbol" w:hAnsi="Segoe UI Symbol" w:cs="Segoe UI Symbol"/>
          <w:sz w:val="24"/>
          <w:szCs w:val="24"/>
        </w:rPr>
        <w:t>☐</w:t>
      </w:r>
      <w:r w:rsidR="00EB754B" w:rsidRPr="00310836">
        <w:rPr>
          <w:sz w:val="24"/>
          <w:szCs w:val="24"/>
        </w:rPr>
        <w:t xml:space="preserve"> Oświadczam, iż zapoznałam/łem się i </w:t>
      </w:r>
      <w:r w:rsidR="00310836">
        <w:rPr>
          <w:sz w:val="24"/>
          <w:szCs w:val="24"/>
        </w:rPr>
        <w:t>spełniam</w:t>
      </w:r>
      <w:r w:rsidR="00EB754B" w:rsidRPr="00310836">
        <w:rPr>
          <w:sz w:val="24"/>
          <w:szCs w:val="24"/>
        </w:rPr>
        <w:t xml:space="preserve"> warunki wskazane w Regulaminie </w:t>
      </w:r>
      <w:r w:rsidR="00310836">
        <w:rPr>
          <w:sz w:val="24"/>
          <w:szCs w:val="24"/>
        </w:rPr>
        <w:t xml:space="preserve">rekrutacji i </w:t>
      </w:r>
      <w:r w:rsidR="00310836" w:rsidRPr="00310836">
        <w:rPr>
          <w:sz w:val="24"/>
          <w:szCs w:val="24"/>
        </w:rPr>
        <w:t>uczestnictwa w projekci</w:t>
      </w:r>
      <w:r w:rsidR="00310836">
        <w:rPr>
          <w:sz w:val="24"/>
          <w:szCs w:val="24"/>
        </w:rPr>
        <w:t>e „</w:t>
      </w:r>
      <w:r w:rsidR="00E529CE" w:rsidRPr="00310836">
        <w:rPr>
          <w:sz w:val="24"/>
          <w:szCs w:val="24"/>
        </w:rPr>
        <w:t>Program inkubacyjny wspierający przedsiębiorstwa z województwa małopolskiego na wczesnym etapie rozwoju</w:t>
      </w:r>
      <w:r w:rsidR="00310836">
        <w:rPr>
          <w:sz w:val="24"/>
          <w:szCs w:val="24"/>
        </w:rPr>
        <w:t>”</w:t>
      </w:r>
      <w:r w:rsidR="00E529CE" w:rsidRPr="00310836">
        <w:rPr>
          <w:sz w:val="24"/>
          <w:szCs w:val="24"/>
        </w:rPr>
        <w:t xml:space="preserve"> </w:t>
      </w:r>
      <w:r w:rsidR="00EB754B" w:rsidRPr="00310836">
        <w:rPr>
          <w:sz w:val="24"/>
          <w:szCs w:val="24"/>
        </w:rPr>
        <w:t>o</w:t>
      </w:r>
      <w:r w:rsidR="00310836">
        <w:rPr>
          <w:sz w:val="24"/>
          <w:szCs w:val="24"/>
        </w:rPr>
        <w:t>raz akceptuję jego zasady oraz </w:t>
      </w:r>
      <w:r w:rsidR="00EB754B" w:rsidRPr="00310836">
        <w:rPr>
          <w:sz w:val="24"/>
          <w:szCs w:val="24"/>
        </w:rPr>
        <w:t xml:space="preserve">oświadczam, iż informacje zawarte w niniejszym </w:t>
      </w:r>
      <w:r w:rsidR="0082319A" w:rsidRPr="00310836">
        <w:rPr>
          <w:sz w:val="24"/>
          <w:szCs w:val="24"/>
        </w:rPr>
        <w:t>wniosku aplikacyjnym</w:t>
      </w:r>
      <w:r w:rsidR="00EB754B" w:rsidRPr="00310836">
        <w:rPr>
          <w:sz w:val="24"/>
          <w:szCs w:val="24"/>
        </w:rPr>
        <w:t xml:space="preserve"> są zgodne ze stanem faktycznym i prawnym</w:t>
      </w:r>
      <w:r w:rsidR="00E529CE" w:rsidRPr="00310836">
        <w:rPr>
          <w:sz w:val="24"/>
          <w:szCs w:val="24"/>
        </w:rPr>
        <w:t>.  Jestem świadomy/-ma odpowiedzialności karnej za złożenie fałszywych oświadczeń wynikającej z art. 233 ustawy Kodeks karny (t.j. Dz. U. z 2022 r. poz. 1138 z późn. zm.).</w:t>
      </w:r>
    </w:p>
    <w:p w14:paraId="0B9DD34B" w14:textId="0C50CCCD" w:rsidR="00194024" w:rsidRPr="00310836" w:rsidRDefault="00194024" w:rsidP="00310836">
      <w:pPr>
        <w:jc w:val="both"/>
        <w:rPr>
          <w:sz w:val="24"/>
          <w:szCs w:val="24"/>
        </w:rPr>
      </w:pPr>
      <w:r w:rsidRPr="00310836">
        <w:rPr>
          <w:rFonts w:ascii="Segoe UI Symbol" w:hAnsi="Segoe UI Symbol" w:cs="Segoe UI Symbol"/>
          <w:sz w:val="24"/>
          <w:szCs w:val="24"/>
        </w:rPr>
        <w:t>☐</w:t>
      </w:r>
      <w:r w:rsidRPr="00310836">
        <w:rPr>
          <w:rFonts w:cs="Segoe UI Symbol"/>
          <w:sz w:val="24"/>
          <w:szCs w:val="24"/>
        </w:rPr>
        <w:t xml:space="preserve"> </w:t>
      </w:r>
      <w:r w:rsidRPr="00310836">
        <w:rPr>
          <w:sz w:val="24"/>
          <w:szCs w:val="24"/>
        </w:rPr>
        <w:t xml:space="preserve">Zobowiązuje się do prowadzenia działalności gospodarczej na terytorium województwa małopolskiego w sposób nieprzerwany przez okres 3 lat od dnia zakończenia inkubacji. </w:t>
      </w:r>
    </w:p>
    <w:p w14:paraId="7C980A38" w14:textId="7DFF3806" w:rsidR="00561028" w:rsidRDefault="00727E88" w:rsidP="00561028">
      <w:pPr>
        <w:pStyle w:val="Nagwek1"/>
        <w:rPr>
          <w:sz w:val="24"/>
          <w:szCs w:val="24"/>
        </w:rPr>
      </w:pPr>
      <w:r w:rsidRPr="00006F4C">
        <w:rPr>
          <w:sz w:val="24"/>
          <w:szCs w:val="24"/>
        </w:rPr>
        <w:lastRenderedPageBreak/>
        <w:t>V. ZAŁĄCZNIKI (obowiązkowe)</w:t>
      </w:r>
    </w:p>
    <w:p w14:paraId="4315401B" w14:textId="77777777" w:rsidR="005F0363" w:rsidRPr="005F0363" w:rsidRDefault="005F0363" w:rsidP="005F0363"/>
    <w:p w14:paraId="714B236A" w14:textId="11F02E07" w:rsidR="001F358C" w:rsidRPr="00006F4C" w:rsidRDefault="00727E88">
      <w:pPr>
        <w:rPr>
          <w:sz w:val="24"/>
          <w:szCs w:val="24"/>
        </w:rPr>
      </w:pPr>
      <w:r w:rsidRPr="00006F4C">
        <w:rPr>
          <w:rFonts w:ascii="Segoe UI Symbol" w:hAnsi="Segoe UI Symbol" w:cs="Segoe UI Symbol"/>
          <w:sz w:val="24"/>
          <w:szCs w:val="24"/>
        </w:rPr>
        <w:t>☐</w:t>
      </w:r>
      <w:r w:rsidRPr="00006F4C">
        <w:rPr>
          <w:sz w:val="24"/>
          <w:szCs w:val="24"/>
        </w:rPr>
        <w:t xml:space="preserve"> </w:t>
      </w:r>
      <w:r w:rsidR="00B02A3E">
        <w:rPr>
          <w:sz w:val="24"/>
          <w:szCs w:val="24"/>
        </w:rPr>
        <w:t>Wpis</w:t>
      </w:r>
      <w:r w:rsidR="00F0330E" w:rsidRPr="00006F4C">
        <w:rPr>
          <w:sz w:val="24"/>
          <w:szCs w:val="24"/>
        </w:rPr>
        <w:t xml:space="preserve"> do rejestru działalności gospodarczej CEIDG lub KRS</w:t>
      </w:r>
    </w:p>
    <w:p w14:paraId="31BCA3CC" w14:textId="4460C7D6" w:rsidR="001F358C" w:rsidRDefault="00727E88">
      <w:pPr>
        <w:rPr>
          <w:sz w:val="24"/>
          <w:szCs w:val="24"/>
        </w:rPr>
      </w:pPr>
      <w:r w:rsidRPr="00006F4C">
        <w:rPr>
          <w:sz w:val="24"/>
          <w:szCs w:val="24"/>
        </w:rPr>
        <w:t xml:space="preserve">☐ </w:t>
      </w:r>
      <w:r w:rsidR="00561028">
        <w:rPr>
          <w:sz w:val="24"/>
          <w:szCs w:val="24"/>
        </w:rPr>
        <w:t xml:space="preserve"> Oświadczenie o braku powiązań </w:t>
      </w:r>
    </w:p>
    <w:p w14:paraId="4FDF336F" w14:textId="48FE8D56" w:rsidR="00561028" w:rsidRDefault="00561028">
      <w:pPr>
        <w:rPr>
          <w:sz w:val="24"/>
          <w:szCs w:val="24"/>
        </w:rPr>
      </w:pPr>
      <w:r w:rsidRPr="00561028">
        <w:rPr>
          <w:rFonts w:ascii="Segoe UI Symbol" w:hAnsi="Segoe UI Symbol" w:cs="Segoe UI Symbol"/>
          <w:sz w:val="24"/>
          <w:szCs w:val="24"/>
        </w:rPr>
        <w:t>☐</w:t>
      </w:r>
      <w:r w:rsidR="005F0363">
        <w:rPr>
          <w:sz w:val="24"/>
          <w:szCs w:val="24"/>
        </w:rPr>
        <w:t xml:space="preserve"> </w:t>
      </w:r>
      <w:r>
        <w:rPr>
          <w:sz w:val="24"/>
          <w:szCs w:val="24"/>
        </w:rPr>
        <w:t>Oświadczenie o pomocy de minimis</w:t>
      </w:r>
    </w:p>
    <w:p w14:paraId="68810A29" w14:textId="52E51C88" w:rsidR="005F0363" w:rsidRDefault="005F0363" w:rsidP="005F0363">
      <w:pPr>
        <w:rPr>
          <w:sz w:val="24"/>
          <w:szCs w:val="24"/>
        </w:rPr>
      </w:pPr>
      <w:r w:rsidRPr="00561028">
        <w:rPr>
          <w:rFonts w:ascii="Segoe UI Symbol" w:hAnsi="Segoe UI Symbol" w:cs="Segoe UI Symbol"/>
          <w:sz w:val="24"/>
          <w:szCs w:val="24"/>
        </w:rPr>
        <w:t>☐</w:t>
      </w:r>
      <w:r>
        <w:rPr>
          <w:rFonts w:ascii="Segoe UI Symbol" w:hAnsi="Segoe UI Symbol" w:cs="Segoe UI Symbol"/>
          <w:sz w:val="24"/>
          <w:szCs w:val="24"/>
        </w:rPr>
        <w:t xml:space="preserve"> </w:t>
      </w:r>
      <w:r w:rsidRPr="005F0363">
        <w:rPr>
          <w:sz w:val="24"/>
          <w:szCs w:val="24"/>
        </w:rPr>
        <w:t>Formularz informacji przedstawianych przy ubieganiu się o pomoc de minimis</w:t>
      </w:r>
    </w:p>
    <w:p w14:paraId="3A8462E6" w14:textId="3083AF49" w:rsidR="00EC658E" w:rsidRDefault="004823A9" w:rsidP="00EC658E">
      <w:pPr>
        <w:rPr>
          <w:sz w:val="24"/>
          <w:szCs w:val="24"/>
        </w:rPr>
      </w:pPr>
      <w:r w:rsidRPr="00561028">
        <w:rPr>
          <w:rFonts w:ascii="Segoe UI Symbol" w:hAnsi="Segoe UI Symbol" w:cs="Segoe UI Symbol"/>
          <w:sz w:val="24"/>
          <w:szCs w:val="24"/>
        </w:rPr>
        <w:t>☐</w:t>
      </w:r>
      <w:r>
        <w:rPr>
          <w:rFonts w:ascii="Segoe UI Symbol" w:hAnsi="Segoe UI Symbol" w:cs="Segoe UI Symbol"/>
          <w:sz w:val="24"/>
          <w:szCs w:val="24"/>
        </w:rPr>
        <w:t xml:space="preserve"> </w:t>
      </w:r>
      <w:r w:rsidR="00EC658E">
        <w:rPr>
          <w:sz w:val="24"/>
          <w:szCs w:val="24"/>
        </w:rPr>
        <w:t>Prezentacja pomysłu rozwojowego zawierająca</w:t>
      </w:r>
      <w:r w:rsidR="00EC658E" w:rsidRPr="00EC658E">
        <w:rPr>
          <w:sz w:val="24"/>
          <w:szCs w:val="24"/>
        </w:rPr>
        <w:t xml:space="preserve"> maksymalnie 10 slajdów</w:t>
      </w:r>
    </w:p>
    <w:p w14:paraId="46E8489A" w14:textId="14094901" w:rsidR="00B81CA9" w:rsidRPr="005F0363" w:rsidRDefault="00B81CA9" w:rsidP="00EC658E">
      <w:pPr>
        <w:rPr>
          <w:sz w:val="24"/>
          <w:szCs w:val="24"/>
        </w:rPr>
      </w:pPr>
      <w:r w:rsidRPr="00561028">
        <w:rPr>
          <w:rFonts w:ascii="Segoe UI Symbol" w:hAnsi="Segoe UI Symbol" w:cs="Segoe UI Symbol"/>
          <w:sz w:val="24"/>
          <w:szCs w:val="24"/>
        </w:rPr>
        <w:t>☐</w:t>
      </w:r>
      <w:r>
        <w:rPr>
          <w:rFonts w:ascii="Segoe UI Symbol" w:hAnsi="Segoe UI Symbol" w:cs="Segoe UI Symbol"/>
          <w:sz w:val="24"/>
          <w:szCs w:val="24"/>
        </w:rPr>
        <w:t xml:space="preserve"> </w:t>
      </w:r>
      <w:r>
        <w:rPr>
          <w:sz w:val="24"/>
          <w:szCs w:val="24"/>
        </w:rPr>
        <w:t xml:space="preserve">Oświadczenie o statusie przedsiębiorstwa </w:t>
      </w:r>
    </w:p>
    <w:p w14:paraId="710FA603" w14:textId="77777777" w:rsidR="004955A7" w:rsidRPr="00006F4C" w:rsidRDefault="004955A7">
      <w:pPr>
        <w:rPr>
          <w:sz w:val="24"/>
          <w:szCs w:val="24"/>
        </w:rPr>
      </w:pPr>
    </w:p>
    <w:sectPr w:rsidR="004955A7" w:rsidRPr="00006F4C" w:rsidSect="00034616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2A99A" w14:textId="77777777" w:rsidR="00727E88" w:rsidRPr="00EB3C0A" w:rsidRDefault="00727E88" w:rsidP="00FE5472">
      <w:pPr>
        <w:spacing w:after="0" w:line="240" w:lineRule="auto"/>
      </w:pPr>
      <w:r w:rsidRPr="00EB3C0A">
        <w:separator/>
      </w:r>
    </w:p>
  </w:endnote>
  <w:endnote w:type="continuationSeparator" w:id="0">
    <w:p w14:paraId="1ADADCD6" w14:textId="77777777" w:rsidR="00727E88" w:rsidRPr="00EB3C0A" w:rsidRDefault="00727E88" w:rsidP="00FE5472">
      <w:pPr>
        <w:spacing w:after="0" w:line="240" w:lineRule="auto"/>
      </w:pPr>
      <w:r w:rsidRPr="00EB3C0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5021553"/>
      <w:docPartObj>
        <w:docPartGallery w:val="Page Numbers (Bottom of Page)"/>
        <w:docPartUnique/>
      </w:docPartObj>
    </w:sdtPr>
    <w:sdtEndPr/>
    <w:sdtContent>
      <w:p w14:paraId="5F9B2AE8" w14:textId="41B1112B" w:rsidR="00E36CC2" w:rsidRPr="00EB3C0A" w:rsidRDefault="00E36CC2">
        <w:pPr>
          <w:pStyle w:val="Stopka"/>
          <w:jc w:val="right"/>
        </w:pPr>
        <w:r w:rsidRPr="00EB3C0A">
          <w:fldChar w:fldCharType="begin"/>
        </w:r>
        <w:r w:rsidRPr="00EB3C0A">
          <w:instrText>PAGE   \* MERGEFORMAT</w:instrText>
        </w:r>
        <w:r w:rsidRPr="00EB3C0A">
          <w:fldChar w:fldCharType="separate"/>
        </w:r>
        <w:r w:rsidR="005D5E29">
          <w:rPr>
            <w:noProof/>
          </w:rPr>
          <w:t>1</w:t>
        </w:r>
        <w:r w:rsidRPr="00EB3C0A">
          <w:fldChar w:fldCharType="end"/>
        </w:r>
      </w:p>
    </w:sdtContent>
  </w:sdt>
  <w:p w14:paraId="65C6EFB5" w14:textId="67AFD56A" w:rsidR="00FE5472" w:rsidRPr="00EB3C0A" w:rsidRDefault="00FE5472" w:rsidP="00FE5472">
    <w:pPr>
      <w:pStyle w:val="Stopka"/>
      <w:ind w:left="-18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1FBCA" w14:textId="77777777" w:rsidR="00727E88" w:rsidRPr="00EB3C0A" w:rsidRDefault="00727E88" w:rsidP="00FE5472">
      <w:pPr>
        <w:spacing w:after="0" w:line="240" w:lineRule="auto"/>
      </w:pPr>
      <w:r w:rsidRPr="00EB3C0A">
        <w:separator/>
      </w:r>
    </w:p>
  </w:footnote>
  <w:footnote w:type="continuationSeparator" w:id="0">
    <w:p w14:paraId="2D57D092" w14:textId="77777777" w:rsidR="00727E88" w:rsidRPr="00EB3C0A" w:rsidRDefault="00727E88" w:rsidP="00FE5472">
      <w:pPr>
        <w:spacing w:after="0" w:line="240" w:lineRule="auto"/>
      </w:pPr>
      <w:r w:rsidRPr="00EB3C0A">
        <w:continuationSeparator/>
      </w:r>
    </w:p>
  </w:footnote>
  <w:footnote w:id="1">
    <w:p w14:paraId="514D50F6" w14:textId="2BDB5CD1" w:rsidR="00B02A3E" w:rsidRDefault="00B02A3E" w:rsidP="00B02A3E">
      <w:pPr>
        <w:pStyle w:val="Tekstprzypisudolnego"/>
      </w:pPr>
      <w:r>
        <w:rPr>
          <w:rStyle w:val="Odwoanieprzypisudolnego"/>
        </w:rPr>
        <w:footnoteRef/>
      </w:r>
      <w:r>
        <w:t xml:space="preserve"> zgodnie z art. 2 ust. 2 Załącznika I do Rozporządzenia Komisji (UE) nr 651/2014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3A532" w14:textId="04B4E730" w:rsidR="00FE5472" w:rsidRPr="00EB3C0A" w:rsidRDefault="00FE5472" w:rsidP="00FE5472">
    <w:pPr>
      <w:pStyle w:val="Nagwek"/>
      <w:ind w:left="-1134"/>
    </w:pPr>
    <w:r w:rsidRPr="00EB3C0A">
      <w:rPr>
        <w:noProof/>
        <w:lang w:eastAsia="pl-PL"/>
      </w:rPr>
      <w:drawing>
        <wp:inline distT="0" distB="0" distL="0" distR="0" wp14:anchorId="2B15C6D9" wp14:editId="35AE2CC5">
          <wp:extent cx="6595511" cy="566420"/>
          <wp:effectExtent l="0" t="0" r="0" b="0"/>
          <wp:docPr id="2452257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5225741" name="Obraz 24522574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03470" cy="5671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CBDC38" w14:textId="77777777" w:rsidR="00FE5472" w:rsidRPr="00EB3C0A" w:rsidRDefault="00FE5472" w:rsidP="00FE5472">
    <w:pPr>
      <w:pStyle w:val="Nagwek"/>
      <w:pBdr>
        <w:bottom w:val="single" w:sz="4" w:space="1" w:color="auto"/>
      </w:pBdr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402156"/>
    <w:multiLevelType w:val="multilevel"/>
    <w:tmpl w:val="56543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A93DBE"/>
    <w:multiLevelType w:val="hybridMultilevel"/>
    <w:tmpl w:val="B254B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1D1121"/>
    <w:multiLevelType w:val="hybridMultilevel"/>
    <w:tmpl w:val="9A506C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06F4C"/>
    <w:rsid w:val="00011382"/>
    <w:rsid w:val="00034616"/>
    <w:rsid w:val="0006063C"/>
    <w:rsid w:val="00064328"/>
    <w:rsid w:val="000B4930"/>
    <w:rsid w:val="000D1D84"/>
    <w:rsid w:val="000E5F3B"/>
    <w:rsid w:val="00112FB7"/>
    <w:rsid w:val="0015074B"/>
    <w:rsid w:val="00155DC1"/>
    <w:rsid w:val="00174E45"/>
    <w:rsid w:val="00177607"/>
    <w:rsid w:val="00194024"/>
    <w:rsid w:val="001A209D"/>
    <w:rsid w:val="001C4691"/>
    <w:rsid w:val="001E5EEA"/>
    <w:rsid w:val="001F358C"/>
    <w:rsid w:val="0029639D"/>
    <w:rsid w:val="002C519E"/>
    <w:rsid w:val="002D7755"/>
    <w:rsid w:val="00310836"/>
    <w:rsid w:val="00326F90"/>
    <w:rsid w:val="0033015D"/>
    <w:rsid w:val="00340757"/>
    <w:rsid w:val="003965A9"/>
    <w:rsid w:val="003A6665"/>
    <w:rsid w:val="003E643B"/>
    <w:rsid w:val="00437B5E"/>
    <w:rsid w:val="00447807"/>
    <w:rsid w:val="004620AD"/>
    <w:rsid w:val="004711CB"/>
    <w:rsid w:val="004823A9"/>
    <w:rsid w:val="004955A7"/>
    <w:rsid w:val="004B5270"/>
    <w:rsid w:val="005517FA"/>
    <w:rsid w:val="00561028"/>
    <w:rsid w:val="005A720F"/>
    <w:rsid w:val="005D5E29"/>
    <w:rsid w:val="005F0363"/>
    <w:rsid w:val="005F3F58"/>
    <w:rsid w:val="005F42FB"/>
    <w:rsid w:val="006354A1"/>
    <w:rsid w:val="00636589"/>
    <w:rsid w:val="00642DC6"/>
    <w:rsid w:val="00670662"/>
    <w:rsid w:val="006B17A7"/>
    <w:rsid w:val="00716AA5"/>
    <w:rsid w:val="00727E88"/>
    <w:rsid w:val="007723E1"/>
    <w:rsid w:val="0082319A"/>
    <w:rsid w:val="00901C59"/>
    <w:rsid w:val="00937B2F"/>
    <w:rsid w:val="00960C8E"/>
    <w:rsid w:val="009C6A32"/>
    <w:rsid w:val="009D5790"/>
    <w:rsid w:val="00A0364E"/>
    <w:rsid w:val="00A44D80"/>
    <w:rsid w:val="00A560E4"/>
    <w:rsid w:val="00A95BC7"/>
    <w:rsid w:val="00AA1D8D"/>
    <w:rsid w:val="00AB2B74"/>
    <w:rsid w:val="00AE1897"/>
    <w:rsid w:val="00AE65A9"/>
    <w:rsid w:val="00B02A3E"/>
    <w:rsid w:val="00B47730"/>
    <w:rsid w:val="00B81CA9"/>
    <w:rsid w:val="00B92E81"/>
    <w:rsid w:val="00C06209"/>
    <w:rsid w:val="00C33C2D"/>
    <w:rsid w:val="00CB0664"/>
    <w:rsid w:val="00D05761"/>
    <w:rsid w:val="00D71451"/>
    <w:rsid w:val="00E004E9"/>
    <w:rsid w:val="00E01913"/>
    <w:rsid w:val="00E175F1"/>
    <w:rsid w:val="00E21833"/>
    <w:rsid w:val="00E36CC2"/>
    <w:rsid w:val="00E372F6"/>
    <w:rsid w:val="00E529CE"/>
    <w:rsid w:val="00EB3C0A"/>
    <w:rsid w:val="00EB754B"/>
    <w:rsid w:val="00EC44CC"/>
    <w:rsid w:val="00EC658E"/>
    <w:rsid w:val="00F01DB0"/>
    <w:rsid w:val="00F0330E"/>
    <w:rsid w:val="00F04DA1"/>
    <w:rsid w:val="00F07337"/>
    <w:rsid w:val="00F26BAD"/>
    <w:rsid w:val="00F73C4F"/>
    <w:rsid w:val="00F75CEF"/>
    <w:rsid w:val="00F90F93"/>
    <w:rsid w:val="00FC693F"/>
    <w:rsid w:val="00FD7E43"/>
    <w:rsid w:val="00FE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FA3E302"/>
  <w14:defaultImageDpi w14:val="300"/>
  <w15:docId w15:val="{6CE26230-55B4-4CFC-A01A-48D27CB08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93F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3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nyWeb">
    <w:name w:val="Normal (Web)"/>
    <w:basedOn w:val="Normalny"/>
    <w:uiPriority w:val="99"/>
    <w:semiHidden/>
    <w:unhideWhenUsed/>
    <w:rsid w:val="00A560E4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10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10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1028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10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1028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028"/>
    <w:rPr>
      <w:rFonts w:ascii="Segoe UI" w:hAnsi="Segoe UI" w:cs="Segoe UI"/>
      <w:sz w:val="18"/>
      <w:szCs w:val="18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2A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2A3E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2A3E"/>
    <w:rPr>
      <w:vertAlign w:val="superscript"/>
    </w:rPr>
  </w:style>
  <w:style w:type="paragraph" w:customStyle="1" w:styleId="Default">
    <w:name w:val="Default"/>
    <w:rsid w:val="006B17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21A827-C986-46AA-9AC2-5EF6B5635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2032</Words>
  <Characters>12198</Characters>
  <Application>Microsoft Office Word</Application>
  <DocSecurity>0</DocSecurity>
  <Lines>101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14202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Renata Haber</cp:lastModifiedBy>
  <cp:revision>5</cp:revision>
  <dcterms:created xsi:type="dcterms:W3CDTF">2025-12-11T15:58:00Z</dcterms:created>
  <dcterms:modified xsi:type="dcterms:W3CDTF">2025-12-12T13:11:00Z</dcterms:modified>
  <cp:category/>
</cp:coreProperties>
</file>